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40" w:lineRule="auto"/>
        <w:ind w:left="-540"/>
        <w:jc w:val="center"/>
        <w:rPr>
          <w:rFonts w:hint="default" w:ascii="Times New Roman" w:hAnsi="Times New Roman" w:eastAsia="Times New Roman" w:cs="Times New Roman"/>
          <w:b/>
          <w:sz w:val="28"/>
          <w:szCs w:val="28"/>
        </w:rPr>
      </w:pPr>
      <w:r>
        <w:rPr>
          <w:rFonts w:hint="default" w:ascii="Times New Roman" w:hAnsi="Times New Roman" w:eastAsia="Times New Roman" w:cs="Times New Roman"/>
          <w:b/>
          <w:sz w:val="28"/>
          <w:szCs w:val="28"/>
        </w:rPr>
        <w:t>МУНИЦИПАЛЬНОЕ  АВТОНОМНОЕ ОБРАЗОВАТЕЛЬНОЕ УЧРЕЖДЕНИ</w:t>
      </w:r>
      <w:r>
        <w:rPr>
          <w:rFonts w:hint="default" w:ascii="Times New Roman" w:hAnsi="Times New Roman" w:eastAsia="Times New Roman" w:cs="Times New Roman"/>
          <w:b/>
          <w:sz w:val="28"/>
          <w:szCs w:val="28"/>
          <w:lang w:val="ru-RU"/>
        </w:rPr>
        <w:t xml:space="preserve">Е </w:t>
      </w:r>
      <w:r>
        <w:rPr>
          <w:rFonts w:hint="default" w:ascii="Times New Roman" w:hAnsi="Times New Roman" w:eastAsia="Times New Roman" w:cs="Times New Roman"/>
          <w:b/>
          <w:sz w:val="28"/>
          <w:szCs w:val="28"/>
        </w:rPr>
        <w:t>ДОПОЛНИТЕЛЬНОГО ОБРАЗОВАНИЯ ГОРОДА ИРКУТСКА</w:t>
      </w:r>
    </w:p>
    <w:p>
      <w:pPr>
        <w:spacing w:after="0" w:line="240" w:lineRule="auto"/>
        <w:ind w:left="-540"/>
        <w:jc w:val="center"/>
        <w:rPr>
          <w:rFonts w:hint="default" w:ascii="Times New Roman" w:hAnsi="Times New Roman" w:eastAsia="Times New Roman" w:cs="Times New Roman"/>
          <w:b/>
          <w:sz w:val="28"/>
          <w:szCs w:val="28"/>
        </w:rPr>
      </w:pPr>
      <w:r>
        <w:rPr>
          <w:rFonts w:hint="default" w:ascii="Times New Roman" w:hAnsi="Times New Roman" w:eastAsia="Times New Roman" w:cs="Times New Roman"/>
          <w:b/>
          <w:sz w:val="28"/>
          <w:szCs w:val="28"/>
        </w:rPr>
        <w:t>ДВОРЕЦ СПОРТА</w:t>
      </w:r>
      <w:r>
        <w:rPr>
          <w:rFonts w:hint="default" w:ascii="Times New Roman" w:hAnsi="Times New Roman" w:eastAsia="Times New Roman" w:cs="Times New Roman"/>
          <w:b/>
          <w:sz w:val="28"/>
          <w:szCs w:val="28"/>
          <w:lang w:val="ru-RU"/>
        </w:rPr>
        <w:t xml:space="preserve"> </w:t>
      </w:r>
      <w:r>
        <w:rPr>
          <w:rFonts w:hint="default" w:ascii="Times New Roman" w:hAnsi="Times New Roman" w:eastAsia="Times New Roman" w:cs="Times New Roman"/>
          <w:b/>
          <w:sz w:val="28"/>
          <w:szCs w:val="28"/>
        </w:rPr>
        <w:t>ДЛЯ ДЕТЕЙ И ЮНОШЕСТВА «ЮНОСТЬ»</w:t>
      </w:r>
    </w:p>
    <w:p>
      <w:pPr>
        <w:spacing w:after="0" w:line="240" w:lineRule="auto"/>
        <w:ind w:left="-540"/>
        <w:jc w:val="center"/>
        <w:rPr>
          <w:rFonts w:hint="default" w:ascii="Times New Roman" w:hAnsi="Times New Roman" w:eastAsia="Times New Roman" w:cs="Times New Roman"/>
          <w:b/>
          <w:sz w:val="28"/>
          <w:szCs w:val="28"/>
        </w:rPr>
      </w:pPr>
      <w:r>
        <w:rPr>
          <w:rFonts w:hint="default" w:ascii="Times New Roman" w:hAnsi="Times New Roman" w:eastAsia="Times New Roman" w:cs="Times New Roman"/>
          <w:b/>
          <w:sz w:val="28"/>
          <w:szCs w:val="28"/>
        </w:rPr>
        <w:t>(МАОУ ДО г. Иркутска Дворец спорта «Юность»)</w:t>
      </w:r>
    </w:p>
    <w:p>
      <w:pPr>
        <w:pStyle w:val="4"/>
        <w:spacing w:before="2" w:line="240" w:lineRule="auto"/>
        <w:ind w:left="914" w:right="954"/>
        <w:jc w:val="center"/>
        <w:rPr>
          <w:rFonts w:hint="default" w:ascii="Times New Roman" w:hAnsi="Times New Roman" w:cs="Times New Roman"/>
          <w:sz w:val="28"/>
          <w:szCs w:val="28"/>
        </w:rPr>
      </w:pPr>
    </w:p>
    <w:p>
      <w:pPr>
        <w:pStyle w:val="4"/>
        <w:spacing w:line="240" w:lineRule="auto"/>
        <w:rPr>
          <w:rFonts w:hint="default" w:ascii="Times New Roman" w:hAnsi="Times New Roman" w:cs="Times New Roman"/>
          <w:sz w:val="28"/>
          <w:szCs w:val="28"/>
        </w:rPr>
      </w:pPr>
    </w:p>
    <w:p>
      <w:pPr>
        <w:pStyle w:val="4"/>
        <w:spacing w:line="240" w:lineRule="auto"/>
        <w:rPr>
          <w:rFonts w:hint="default" w:ascii="Times New Roman" w:hAnsi="Times New Roman" w:cs="Times New Roman"/>
          <w:sz w:val="28"/>
          <w:szCs w:val="28"/>
        </w:rPr>
      </w:pPr>
    </w:p>
    <w:p>
      <w:pPr>
        <w:pStyle w:val="4"/>
        <w:spacing w:line="240" w:lineRule="auto"/>
        <w:rPr>
          <w:rFonts w:hint="default" w:ascii="Times New Roman" w:hAnsi="Times New Roman" w:cs="Times New Roman"/>
          <w:sz w:val="28"/>
          <w:szCs w:val="28"/>
        </w:rPr>
      </w:pPr>
    </w:p>
    <w:p>
      <w:pPr>
        <w:pStyle w:val="4"/>
        <w:spacing w:line="240" w:lineRule="auto"/>
        <w:rPr>
          <w:rFonts w:hint="default" w:ascii="Times New Roman" w:hAnsi="Times New Roman" w:cs="Times New Roman"/>
          <w:sz w:val="28"/>
          <w:szCs w:val="28"/>
        </w:rPr>
      </w:pPr>
    </w:p>
    <w:p>
      <w:pPr>
        <w:pStyle w:val="4"/>
        <w:spacing w:line="240" w:lineRule="auto"/>
        <w:rPr>
          <w:rFonts w:hint="default" w:ascii="Times New Roman" w:hAnsi="Times New Roman" w:cs="Times New Roman"/>
          <w:sz w:val="28"/>
          <w:szCs w:val="28"/>
        </w:rPr>
      </w:pPr>
    </w:p>
    <w:p>
      <w:pPr>
        <w:pStyle w:val="4"/>
        <w:spacing w:line="240" w:lineRule="auto"/>
        <w:rPr>
          <w:rFonts w:hint="default" w:ascii="Times New Roman" w:hAnsi="Times New Roman" w:cs="Times New Roman"/>
          <w:sz w:val="28"/>
          <w:szCs w:val="28"/>
        </w:rPr>
      </w:pPr>
    </w:p>
    <w:p>
      <w:pPr>
        <w:pStyle w:val="4"/>
        <w:spacing w:before="3" w:line="240" w:lineRule="auto"/>
        <w:rPr>
          <w:rFonts w:hint="default" w:ascii="Times New Roman" w:hAnsi="Times New Roman" w:cs="Times New Roman"/>
          <w:sz w:val="28"/>
          <w:szCs w:val="28"/>
        </w:rPr>
      </w:pPr>
    </w:p>
    <w:p>
      <w:pPr>
        <w:pStyle w:val="4"/>
        <w:spacing w:before="3" w:line="240" w:lineRule="auto"/>
        <w:rPr>
          <w:rFonts w:hint="default" w:ascii="Times New Roman" w:hAnsi="Times New Roman" w:cs="Times New Roman"/>
          <w:sz w:val="28"/>
          <w:szCs w:val="28"/>
        </w:rPr>
      </w:pPr>
    </w:p>
    <w:p>
      <w:pPr>
        <w:pStyle w:val="5"/>
        <w:spacing w:line="240" w:lineRule="auto"/>
        <w:rPr>
          <w:rFonts w:hint="default" w:ascii="Times New Roman" w:hAnsi="Times New Roman" w:cs="Times New Roman"/>
          <w:sz w:val="44"/>
          <w:szCs w:val="44"/>
        </w:rPr>
      </w:pPr>
      <w:r>
        <w:rPr>
          <w:rFonts w:hint="default" w:ascii="Times New Roman" w:hAnsi="Times New Roman" w:cs="Times New Roman"/>
          <w:sz w:val="44"/>
          <w:szCs w:val="44"/>
        </w:rPr>
        <w:t xml:space="preserve">Физические упражнения для развития </w:t>
      </w:r>
      <w:r>
        <w:rPr>
          <w:rFonts w:hint="default" w:ascii="Times New Roman" w:hAnsi="Times New Roman" w:cs="Times New Roman"/>
          <w:sz w:val="44"/>
          <w:szCs w:val="44"/>
          <w:lang w:val="ru-RU"/>
        </w:rPr>
        <w:t xml:space="preserve">силовых и </w:t>
      </w:r>
      <w:r>
        <w:rPr>
          <w:rFonts w:hint="default" w:ascii="Times New Roman" w:hAnsi="Times New Roman" w:cs="Times New Roman"/>
          <w:sz w:val="44"/>
          <w:szCs w:val="44"/>
        </w:rPr>
        <w:t>скоростно-силовых способностей</w:t>
      </w:r>
    </w:p>
    <w:p>
      <w:pPr>
        <w:pStyle w:val="5"/>
        <w:spacing w:line="240" w:lineRule="auto"/>
        <w:rPr>
          <w:rFonts w:hint="default" w:ascii="Times New Roman" w:hAnsi="Times New Roman" w:cs="Times New Roman"/>
          <w:sz w:val="28"/>
          <w:szCs w:val="28"/>
        </w:rPr>
      </w:pPr>
    </w:p>
    <w:p>
      <w:pPr>
        <w:pStyle w:val="5"/>
        <w:spacing w:line="240" w:lineRule="auto"/>
        <w:rPr>
          <w:rFonts w:hint="default" w:ascii="Times New Roman" w:hAnsi="Times New Roman" w:cs="Times New Roman"/>
          <w:sz w:val="28"/>
          <w:szCs w:val="28"/>
        </w:rPr>
      </w:pPr>
    </w:p>
    <w:p>
      <w:pPr>
        <w:pStyle w:val="5"/>
        <w:spacing w:line="240" w:lineRule="auto"/>
        <w:rPr>
          <w:rFonts w:hint="default" w:ascii="Times New Roman" w:hAnsi="Times New Roman" w:cs="Times New Roman"/>
          <w:sz w:val="28"/>
          <w:szCs w:val="28"/>
        </w:rPr>
      </w:pPr>
    </w:p>
    <w:p>
      <w:pPr>
        <w:pStyle w:val="5"/>
        <w:spacing w:line="240" w:lineRule="auto"/>
        <w:rPr>
          <w:rFonts w:hint="default" w:ascii="Times New Roman" w:hAnsi="Times New Roman" w:cs="Times New Roman"/>
          <w:b w:val="0"/>
          <w:bCs w:val="0"/>
          <w:sz w:val="32"/>
          <w:szCs w:val="32"/>
          <w:u w:val="single"/>
          <w:lang w:val="ru-RU"/>
        </w:rPr>
      </w:pPr>
      <w:r>
        <w:rPr>
          <w:rFonts w:hint="default" w:ascii="Times New Roman" w:hAnsi="Times New Roman" w:cs="Times New Roman"/>
          <w:b w:val="0"/>
          <w:bCs w:val="0"/>
          <w:sz w:val="32"/>
          <w:szCs w:val="32"/>
          <w:u w:val="single"/>
          <w:lang w:val="ru-RU"/>
        </w:rPr>
        <w:t>Учебно-методическое пособие</w:t>
      </w:r>
    </w:p>
    <w:p>
      <w:pPr>
        <w:pStyle w:val="5"/>
        <w:spacing w:line="240" w:lineRule="auto"/>
        <w:rPr>
          <w:rFonts w:hint="default" w:ascii="Times New Roman" w:hAnsi="Times New Roman" w:cs="Times New Roman"/>
          <w:b w:val="0"/>
          <w:bCs w:val="0"/>
          <w:sz w:val="28"/>
          <w:szCs w:val="28"/>
          <w:lang w:val="ru-RU"/>
        </w:rPr>
      </w:pPr>
    </w:p>
    <w:p>
      <w:pPr>
        <w:pStyle w:val="5"/>
        <w:spacing w:line="240" w:lineRule="auto"/>
        <w:rPr>
          <w:rFonts w:hint="default" w:ascii="Times New Roman" w:hAnsi="Times New Roman" w:cs="Times New Roman"/>
          <w:b w:val="0"/>
          <w:bCs w:val="0"/>
          <w:sz w:val="28"/>
          <w:szCs w:val="28"/>
          <w:lang w:val="ru-RU"/>
        </w:rPr>
      </w:pPr>
    </w:p>
    <w:p>
      <w:pPr>
        <w:pStyle w:val="5"/>
        <w:spacing w:line="240" w:lineRule="auto"/>
        <w:rPr>
          <w:rFonts w:hint="default" w:ascii="Times New Roman" w:hAnsi="Times New Roman" w:cs="Times New Roman"/>
          <w:b w:val="0"/>
          <w:bCs w:val="0"/>
          <w:sz w:val="28"/>
          <w:szCs w:val="28"/>
          <w:lang w:val="ru-RU"/>
        </w:rPr>
      </w:pPr>
    </w:p>
    <w:p>
      <w:pPr>
        <w:pStyle w:val="5"/>
        <w:spacing w:line="240" w:lineRule="auto"/>
        <w:rPr>
          <w:rFonts w:hint="default" w:ascii="Times New Roman" w:hAnsi="Times New Roman" w:cs="Times New Roman"/>
          <w:b w:val="0"/>
          <w:bCs w:val="0"/>
          <w:sz w:val="28"/>
          <w:szCs w:val="28"/>
          <w:lang w:val="ru-RU"/>
        </w:rPr>
      </w:pPr>
      <w:r>
        <w:rPr>
          <w:rFonts w:hint="default" w:ascii="Times New Roman" w:hAnsi="Times New Roman" w:cs="Times New Roman"/>
          <w:b w:val="0"/>
          <w:bCs w:val="0"/>
          <w:sz w:val="28"/>
          <w:szCs w:val="28"/>
          <w:u w:val="single"/>
          <w:lang w:val="ru-RU"/>
        </w:rPr>
        <w:t>Трене-преподаватель:</w:t>
      </w:r>
      <w:r>
        <w:rPr>
          <w:rFonts w:hint="default" w:ascii="Times New Roman" w:hAnsi="Times New Roman" w:cs="Times New Roman"/>
          <w:b w:val="0"/>
          <w:bCs w:val="0"/>
          <w:sz w:val="28"/>
          <w:szCs w:val="28"/>
          <w:lang w:val="ru-RU"/>
        </w:rPr>
        <w:t xml:space="preserve"> </w:t>
      </w:r>
      <w:r>
        <w:rPr>
          <w:rFonts w:hint="default" w:ascii="Times New Roman" w:hAnsi="Times New Roman" w:cs="Times New Roman"/>
          <w:b w:val="0"/>
          <w:bCs w:val="0"/>
          <w:i/>
          <w:iCs/>
          <w:sz w:val="28"/>
          <w:szCs w:val="28"/>
          <w:lang w:val="ru-RU"/>
        </w:rPr>
        <w:t>Шеметов Илья Викторович</w:t>
      </w:r>
    </w:p>
    <w:p>
      <w:pPr>
        <w:pStyle w:val="4"/>
        <w:spacing w:line="240" w:lineRule="auto"/>
        <w:rPr>
          <w:rFonts w:hint="default" w:ascii="Times New Roman" w:hAnsi="Times New Roman" w:cs="Times New Roman"/>
          <w:sz w:val="28"/>
          <w:szCs w:val="28"/>
        </w:rPr>
      </w:pPr>
    </w:p>
    <w:p>
      <w:pPr>
        <w:pStyle w:val="4"/>
        <w:spacing w:line="240" w:lineRule="auto"/>
        <w:rPr>
          <w:rFonts w:hint="default" w:ascii="Times New Roman" w:hAnsi="Times New Roman" w:cs="Times New Roman"/>
          <w:sz w:val="28"/>
          <w:szCs w:val="28"/>
        </w:rPr>
      </w:pPr>
    </w:p>
    <w:p>
      <w:pPr>
        <w:pStyle w:val="4"/>
        <w:spacing w:line="240" w:lineRule="auto"/>
        <w:rPr>
          <w:rFonts w:hint="default" w:ascii="Times New Roman" w:hAnsi="Times New Roman" w:cs="Times New Roman"/>
          <w:sz w:val="28"/>
          <w:szCs w:val="28"/>
        </w:rPr>
      </w:pPr>
    </w:p>
    <w:p>
      <w:pPr>
        <w:pStyle w:val="4"/>
        <w:spacing w:line="240" w:lineRule="auto"/>
        <w:rPr>
          <w:rFonts w:hint="default" w:ascii="Times New Roman" w:hAnsi="Times New Roman" w:cs="Times New Roman"/>
          <w:sz w:val="28"/>
          <w:szCs w:val="28"/>
        </w:rPr>
      </w:pPr>
    </w:p>
    <w:p>
      <w:pPr>
        <w:pStyle w:val="4"/>
        <w:spacing w:line="240" w:lineRule="auto"/>
        <w:rPr>
          <w:rFonts w:hint="default" w:ascii="Times New Roman" w:hAnsi="Times New Roman" w:cs="Times New Roman"/>
          <w:sz w:val="28"/>
          <w:szCs w:val="28"/>
        </w:rPr>
      </w:pPr>
    </w:p>
    <w:p>
      <w:pPr>
        <w:pStyle w:val="4"/>
        <w:spacing w:line="240" w:lineRule="auto"/>
        <w:rPr>
          <w:rFonts w:hint="default" w:ascii="Times New Roman" w:hAnsi="Times New Roman" w:cs="Times New Roman"/>
          <w:sz w:val="28"/>
          <w:szCs w:val="28"/>
        </w:rPr>
      </w:pPr>
    </w:p>
    <w:p>
      <w:pPr>
        <w:pStyle w:val="4"/>
        <w:spacing w:line="240" w:lineRule="auto"/>
        <w:rPr>
          <w:rFonts w:hint="default" w:ascii="Times New Roman" w:hAnsi="Times New Roman" w:cs="Times New Roman"/>
          <w:sz w:val="28"/>
          <w:szCs w:val="28"/>
        </w:rPr>
      </w:pPr>
    </w:p>
    <w:p>
      <w:pPr>
        <w:pStyle w:val="4"/>
        <w:spacing w:line="240" w:lineRule="auto"/>
        <w:rPr>
          <w:rFonts w:hint="default" w:ascii="Times New Roman" w:hAnsi="Times New Roman" w:cs="Times New Roman"/>
          <w:sz w:val="28"/>
          <w:szCs w:val="28"/>
        </w:rPr>
      </w:pPr>
    </w:p>
    <w:p>
      <w:pPr>
        <w:pStyle w:val="4"/>
        <w:spacing w:line="240" w:lineRule="auto"/>
        <w:rPr>
          <w:rFonts w:hint="default" w:ascii="Times New Roman" w:hAnsi="Times New Roman" w:cs="Times New Roman"/>
          <w:sz w:val="28"/>
          <w:szCs w:val="28"/>
        </w:rPr>
      </w:pPr>
    </w:p>
    <w:p>
      <w:pPr>
        <w:pStyle w:val="4"/>
        <w:spacing w:line="240" w:lineRule="auto"/>
        <w:rPr>
          <w:rFonts w:hint="default" w:ascii="Times New Roman" w:hAnsi="Times New Roman" w:cs="Times New Roman"/>
          <w:sz w:val="28"/>
          <w:szCs w:val="28"/>
        </w:rPr>
      </w:pPr>
    </w:p>
    <w:p>
      <w:pPr>
        <w:pStyle w:val="4"/>
        <w:spacing w:line="240" w:lineRule="auto"/>
        <w:rPr>
          <w:rFonts w:hint="default" w:ascii="Times New Roman" w:hAnsi="Times New Roman" w:cs="Times New Roman"/>
          <w:sz w:val="28"/>
          <w:szCs w:val="28"/>
        </w:rPr>
      </w:pPr>
    </w:p>
    <w:p>
      <w:pPr>
        <w:pStyle w:val="4"/>
        <w:spacing w:line="240" w:lineRule="auto"/>
        <w:rPr>
          <w:rFonts w:hint="default" w:ascii="Times New Roman" w:hAnsi="Times New Roman" w:cs="Times New Roman"/>
          <w:sz w:val="28"/>
          <w:szCs w:val="28"/>
        </w:rPr>
      </w:pPr>
    </w:p>
    <w:p>
      <w:pPr>
        <w:pStyle w:val="4"/>
        <w:spacing w:line="240" w:lineRule="auto"/>
        <w:rPr>
          <w:rFonts w:hint="default" w:ascii="Times New Roman" w:hAnsi="Times New Roman" w:cs="Times New Roman"/>
          <w:sz w:val="28"/>
          <w:szCs w:val="28"/>
        </w:rPr>
      </w:pPr>
    </w:p>
    <w:p>
      <w:pPr>
        <w:pStyle w:val="4"/>
        <w:spacing w:line="240" w:lineRule="auto"/>
        <w:rPr>
          <w:rFonts w:hint="default" w:ascii="Times New Roman" w:hAnsi="Times New Roman" w:cs="Times New Roman"/>
          <w:sz w:val="28"/>
          <w:szCs w:val="28"/>
        </w:rPr>
      </w:pPr>
    </w:p>
    <w:p>
      <w:pPr>
        <w:pStyle w:val="4"/>
        <w:spacing w:line="240" w:lineRule="auto"/>
        <w:rPr>
          <w:rFonts w:hint="default" w:ascii="Times New Roman" w:hAnsi="Times New Roman" w:cs="Times New Roman"/>
          <w:sz w:val="28"/>
          <w:szCs w:val="28"/>
        </w:rPr>
      </w:pPr>
    </w:p>
    <w:p>
      <w:pPr>
        <w:pStyle w:val="4"/>
        <w:spacing w:line="240" w:lineRule="auto"/>
        <w:rPr>
          <w:rFonts w:hint="default" w:ascii="Times New Roman" w:hAnsi="Times New Roman" w:cs="Times New Roman"/>
          <w:sz w:val="28"/>
          <w:szCs w:val="28"/>
        </w:rPr>
      </w:pPr>
    </w:p>
    <w:p>
      <w:pPr>
        <w:pStyle w:val="4"/>
        <w:spacing w:line="240" w:lineRule="auto"/>
        <w:rPr>
          <w:rFonts w:hint="default" w:ascii="Times New Roman" w:hAnsi="Times New Roman" w:cs="Times New Roman"/>
          <w:sz w:val="28"/>
          <w:szCs w:val="28"/>
        </w:rPr>
      </w:pPr>
    </w:p>
    <w:p>
      <w:pPr>
        <w:pStyle w:val="4"/>
        <w:spacing w:line="240" w:lineRule="auto"/>
        <w:rPr>
          <w:rFonts w:hint="default" w:ascii="Times New Roman" w:hAnsi="Times New Roman" w:cs="Times New Roman"/>
          <w:sz w:val="28"/>
          <w:szCs w:val="28"/>
        </w:rPr>
      </w:pPr>
    </w:p>
    <w:p>
      <w:pPr>
        <w:pStyle w:val="4"/>
        <w:spacing w:line="240" w:lineRule="auto"/>
        <w:rPr>
          <w:rFonts w:hint="default" w:ascii="Times New Roman" w:hAnsi="Times New Roman" w:cs="Times New Roman"/>
          <w:sz w:val="28"/>
          <w:szCs w:val="28"/>
        </w:rPr>
      </w:pPr>
    </w:p>
    <w:p>
      <w:pPr>
        <w:pStyle w:val="4"/>
        <w:spacing w:line="240" w:lineRule="auto"/>
        <w:jc w:val="center"/>
        <w:rPr>
          <w:rFonts w:hint="default" w:ascii="Times New Roman" w:hAnsi="Times New Roman" w:cs="Times New Roman"/>
          <w:sz w:val="28"/>
          <w:szCs w:val="28"/>
          <w:lang w:val="ru-RU"/>
        </w:rPr>
      </w:pPr>
      <w:r>
        <w:rPr>
          <w:rFonts w:hint="default" w:ascii="Times New Roman" w:hAnsi="Times New Roman" w:cs="Times New Roman"/>
          <w:sz w:val="28"/>
          <w:szCs w:val="28"/>
          <w:lang w:val="ru-RU"/>
        </w:rPr>
        <w:t>Иркутск 2020</w:t>
      </w:r>
    </w:p>
    <w:p>
      <w:pPr>
        <w:pStyle w:val="2"/>
        <w:spacing w:line="240" w:lineRule="auto"/>
        <w:ind w:left="506" w:right="547"/>
        <w:jc w:val="center"/>
        <w:rPr>
          <w:rFonts w:hint="default" w:ascii="Times New Roman" w:hAnsi="Times New Roman" w:cs="Times New Roman"/>
          <w:sz w:val="28"/>
          <w:szCs w:val="28"/>
          <w:lang w:val="ru-RU"/>
        </w:rPr>
      </w:pPr>
      <w:r>
        <w:rPr>
          <w:rFonts w:hint="default" w:ascii="Times New Roman" w:hAnsi="Times New Roman" w:cs="Times New Roman"/>
          <w:sz w:val="28"/>
          <w:szCs w:val="28"/>
        </w:rPr>
        <w:t>Содержание</w:t>
      </w:r>
      <w:r>
        <w:rPr>
          <w:rFonts w:hint="default" w:ascii="Times New Roman" w:hAnsi="Times New Roman" w:cs="Times New Roman"/>
          <w:sz w:val="28"/>
          <w:szCs w:val="28"/>
          <w:lang w:val="ru-RU"/>
        </w:rPr>
        <w:t>:</w:t>
      </w:r>
    </w:p>
    <w:p>
      <w:pPr>
        <w:pStyle w:val="4"/>
        <w:spacing w:before="3" w:line="240" w:lineRule="auto"/>
        <w:rPr>
          <w:rFonts w:hint="default" w:ascii="Times New Roman" w:hAnsi="Times New Roman" w:cs="Times New Roman"/>
          <w:b/>
          <w:sz w:val="28"/>
          <w:szCs w:val="28"/>
        </w:rPr>
      </w:pPr>
    </w:p>
    <w:tbl>
      <w:tblPr>
        <w:tblStyle w:val="7"/>
        <w:tblW w:w="0" w:type="auto"/>
        <w:tblInd w:w="12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8819"/>
        <w:gridCol w:w="12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1" w:hRule="atLeast"/>
        </w:trPr>
        <w:tc>
          <w:tcPr>
            <w:tcW w:w="8819" w:type="dxa"/>
          </w:tcPr>
          <w:p>
            <w:pPr>
              <w:pStyle w:val="10"/>
              <w:spacing w:line="240" w:lineRule="auto"/>
              <w:ind w:left="437" w:leftChars="190" w:right="70" w:hanging="19" w:hangingChars="7"/>
              <w:jc w:val="both"/>
              <w:rPr>
                <w:rFonts w:hint="default" w:ascii="Times New Roman" w:hAnsi="Times New Roman" w:cs="Times New Roman"/>
                <w:sz w:val="28"/>
                <w:szCs w:val="28"/>
              </w:rPr>
            </w:pPr>
            <w:r>
              <w:rPr>
                <w:rFonts w:hint="default" w:ascii="Times New Roman" w:hAnsi="Times New Roman" w:cs="Times New Roman"/>
                <w:sz w:val="28"/>
                <w:szCs w:val="28"/>
              </w:rPr>
              <w:t>ПРЕДИСЛОВИЕ</w:t>
            </w:r>
          </w:p>
        </w:tc>
        <w:tc>
          <w:tcPr>
            <w:tcW w:w="1290" w:type="dxa"/>
          </w:tcPr>
          <w:p>
            <w:pPr>
              <w:pStyle w:val="10"/>
              <w:spacing w:line="240" w:lineRule="auto"/>
              <w:ind w:left="83"/>
              <w:rPr>
                <w:rFonts w:hint="default" w:ascii="Times New Roman" w:hAnsi="Times New Roman" w:cs="Times New Roman"/>
                <w:sz w:val="28"/>
                <w:szCs w:val="28"/>
              </w:rPr>
            </w:pPr>
            <w:r>
              <w:rPr>
                <w:rFonts w:hint="default" w:ascii="Times New Roman" w:hAnsi="Times New Roman" w:cs="Times New Roman"/>
                <w:w w:val="100"/>
                <w:sz w:val="28"/>
                <w:szCs w:val="28"/>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4" w:hRule="atLeast"/>
        </w:trPr>
        <w:tc>
          <w:tcPr>
            <w:tcW w:w="8819" w:type="dxa"/>
          </w:tcPr>
          <w:p>
            <w:pPr>
              <w:pStyle w:val="10"/>
              <w:spacing w:before="58" w:line="240" w:lineRule="auto"/>
              <w:ind w:right="106" w:firstLine="420" w:firstLineChars="150"/>
              <w:jc w:val="both"/>
              <w:rPr>
                <w:rFonts w:hint="default" w:ascii="Times New Roman" w:hAnsi="Times New Roman" w:cs="Times New Roman"/>
                <w:sz w:val="28"/>
                <w:szCs w:val="28"/>
              </w:rPr>
            </w:pPr>
            <w:r>
              <w:rPr>
                <w:rFonts w:hint="default" w:ascii="Times New Roman" w:hAnsi="Times New Roman" w:cs="Times New Roman"/>
                <w:sz w:val="28"/>
                <w:szCs w:val="28"/>
              </w:rPr>
              <w:t>1. СКОРОСТНО-СИЛОВАЯ ПОДГОТОВКА</w:t>
            </w:r>
          </w:p>
        </w:tc>
        <w:tc>
          <w:tcPr>
            <w:tcW w:w="1290" w:type="dxa"/>
          </w:tcPr>
          <w:p>
            <w:pPr>
              <w:pStyle w:val="10"/>
              <w:spacing w:before="58" w:line="240" w:lineRule="auto"/>
              <w:ind w:left="83"/>
              <w:rPr>
                <w:rFonts w:hint="default" w:ascii="Times New Roman" w:hAnsi="Times New Roman" w:cs="Times New Roman"/>
                <w:sz w:val="28"/>
                <w:szCs w:val="28"/>
              </w:rPr>
            </w:pPr>
            <w:r>
              <w:rPr>
                <w:rFonts w:hint="default" w:ascii="Times New Roman" w:hAnsi="Times New Roman" w:cs="Times New Roman"/>
                <w:w w:val="100"/>
                <w:sz w:val="28"/>
                <w:szCs w:val="28"/>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8" w:hRule="atLeast"/>
        </w:trPr>
        <w:tc>
          <w:tcPr>
            <w:tcW w:w="8819" w:type="dxa"/>
          </w:tcPr>
          <w:p>
            <w:pPr>
              <w:pStyle w:val="10"/>
              <w:spacing w:before="14" w:line="240" w:lineRule="auto"/>
              <w:ind w:left="421" w:leftChars="0" w:right="54" w:firstLine="16" w:firstLineChars="6"/>
              <w:rPr>
                <w:rFonts w:hint="default" w:ascii="Times New Roman" w:hAnsi="Times New Roman" w:cs="Times New Roman"/>
                <w:sz w:val="28"/>
                <w:szCs w:val="28"/>
              </w:rPr>
            </w:pPr>
            <w:r>
              <w:rPr>
                <w:rFonts w:hint="default" w:ascii="Times New Roman" w:hAnsi="Times New Roman" w:cs="Times New Roman"/>
                <w:sz w:val="28"/>
                <w:szCs w:val="28"/>
              </w:rPr>
              <w:t>2.УПРАЖНЕНИЯ, РАЗВИВАЮЩИЕ СКОРОСТНО-СИЛОВЫЕ КАЧЕСТВА И «ВЗРЫВНУЮ СИЛУ»</w:t>
            </w:r>
          </w:p>
        </w:tc>
        <w:tc>
          <w:tcPr>
            <w:tcW w:w="1290" w:type="dxa"/>
          </w:tcPr>
          <w:p>
            <w:pPr>
              <w:pStyle w:val="10"/>
              <w:spacing w:before="6" w:line="240" w:lineRule="auto"/>
              <w:rPr>
                <w:rFonts w:hint="default" w:ascii="Times New Roman" w:hAnsi="Times New Roman" w:cs="Times New Roman"/>
                <w:b/>
                <w:sz w:val="28"/>
                <w:szCs w:val="28"/>
              </w:rPr>
            </w:pPr>
          </w:p>
          <w:p>
            <w:pPr>
              <w:pStyle w:val="10"/>
              <w:spacing w:line="240" w:lineRule="auto"/>
              <w:ind w:left="83"/>
              <w:rPr>
                <w:rFonts w:hint="default" w:ascii="Times New Roman" w:hAnsi="Times New Roman" w:cs="Times New Roman"/>
                <w:sz w:val="28"/>
                <w:szCs w:val="28"/>
                <w:lang w:val="ru-RU"/>
              </w:rPr>
            </w:pPr>
            <w:r>
              <w:rPr>
                <w:rFonts w:hint="default" w:cs="Times New Roman"/>
                <w:sz w:val="28"/>
                <w:szCs w:val="28"/>
                <w:lang w:val="ru-RU"/>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92" w:hRule="atLeast"/>
        </w:trPr>
        <w:tc>
          <w:tcPr>
            <w:tcW w:w="8819" w:type="dxa"/>
          </w:tcPr>
          <w:p>
            <w:pPr>
              <w:pStyle w:val="10"/>
              <w:spacing w:before="15" w:line="240" w:lineRule="auto"/>
              <w:ind w:right="66" w:firstLine="1960" w:firstLineChars="700"/>
              <w:jc w:val="both"/>
              <w:rPr>
                <w:rFonts w:hint="default" w:ascii="Times New Roman" w:hAnsi="Times New Roman" w:cs="Times New Roman"/>
                <w:sz w:val="28"/>
                <w:szCs w:val="28"/>
              </w:rPr>
            </w:pPr>
            <w:r>
              <w:rPr>
                <w:rFonts w:hint="default" w:ascii="Times New Roman" w:hAnsi="Times New Roman" w:cs="Times New Roman"/>
                <w:sz w:val="28"/>
                <w:szCs w:val="28"/>
              </w:rPr>
              <w:t>2.1. Прыжковые упражнени</w:t>
            </w:r>
            <w:r>
              <w:rPr>
                <w:rFonts w:hint="default" w:ascii="Times New Roman" w:hAnsi="Times New Roman" w:cs="Times New Roman"/>
                <w:sz w:val="28"/>
                <w:szCs w:val="28"/>
                <w:lang w:val="ru-RU"/>
              </w:rPr>
              <w:t>я</w:t>
            </w:r>
          </w:p>
        </w:tc>
        <w:tc>
          <w:tcPr>
            <w:tcW w:w="1290" w:type="dxa"/>
          </w:tcPr>
          <w:p>
            <w:pPr>
              <w:pStyle w:val="10"/>
              <w:spacing w:before="15" w:line="240" w:lineRule="auto"/>
              <w:ind w:left="83"/>
              <w:rPr>
                <w:rFonts w:hint="default" w:ascii="Times New Roman" w:hAnsi="Times New Roman" w:cs="Times New Roman"/>
                <w:sz w:val="28"/>
                <w:szCs w:val="28"/>
                <w:lang w:val="ru-RU"/>
              </w:rPr>
            </w:pPr>
            <w:r>
              <w:rPr>
                <w:rFonts w:hint="default" w:cs="Times New Roman"/>
                <w:sz w:val="28"/>
                <w:szCs w:val="28"/>
                <w:lang w:val="ru-RU"/>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92" w:hRule="atLeast"/>
        </w:trPr>
        <w:tc>
          <w:tcPr>
            <w:tcW w:w="8819" w:type="dxa"/>
          </w:tcPr>
          <w:p>
            <w:pPr>
              <w:pStyle w:val="10"/>
              <w:spacing w:before="15" w:line="240" w:lineRule="auto"/>
              <w:ind w:right="78" w:firstLine="1960" w:firstLineChars="700"/>
              <w:jc w:val="both"/>
              <w:rPr>
                <w:rFonts w:hint="default" w:ascii="Times New Roman" w:hAnsi="Times New Roman" w:cs="Times New Roman"/>
                <w:sz w:val="28"/>
                <w:szCs w:val="28"/>
              </w:rPr>
            </w:pPr>
            <w:r>
              <w:rPr>
                <w:rFonts w:hint="default" w:ascii="Times New Roman" w:hAnsi="Times New Roman" w:cs="Times New Roman"/>
                <w:sz w:val="28"/>
                <w:szCs w:val="28"/>
              </w:rPr>
              <w:t>2.1.1. Прыжки с подтягиванием коленей к груди</w:t>
            </w:r>
          </w:p>
        </w:tc>
        <w:tc>
          <w:tcPr>
            <w:tcW w:w="1290" w:type="dxa"/>
          </w:tcPr>
          <w:p>
            <w:pPr>
              <w:pStyle w:val="10"/>
              <w:spacing w:before="15" w:line="240" w:lineRule="auto"/>
              <w:ind w:left="83"/>
              <w:rPr>
                <w:rFonts w:hint="default" w:ascii="Times New Roman" w:hAnsi="Times New Roman" w:cs="Times New Roman"/>
                <w:sz w:val="28"/>
                <w:szCs w:val="28"/>
                <w:lang w:val="ru-RU"/>
              </w:rPr>
            </w:pPr>
            <w:r>
              <w:rPr>
                <w:rFonts w:hint="default" w:cs="Times New Roman"/>
                <w:sz w:val="28"/>
                <w:szCs w:val="28"/>
                <w:lang w:val="ru-RU"/>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93" w:hRule="atLeast"/>
        </w:trPr>
        <w:tc>
          <w:tcPr>
            <w:tcW w:w="8819" w:type="dxa"/>
          </w:tcPr>
          <w:p>
            <w:pPr>
              <w:pStyle w:val="10"/>
              <w:spacing w:before="15" w:line="240" w:lineRule="auto"/>
              <w:ind w:right="128"/>
              <w:jc w:val="center"/>
              <w:rPr>
                <w:rFonts w:hint="default" w:ascii="Times New Roman" w:hAnsi="Times New Roman" w:cs="Times New Roman"/>
                <w:sz w:val="28"/>
                <w:szCs w:val="28"/>
                <w:lang w:val="ru-RU"/>
              </w:rPr>
            </w:pP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2.1.2. Прыжки из глубокого выпада со сменой но</w:t>
            </w:r>
            <w:r>
              <w:rPr>
                <w:rFonts w:hint="default" w:ascii="Times New Roman" w:hAnsi="Times New Roman" w:cs="Times New Roman"/>
                <w:sz w:val="28"/>
                <w:szCs w:val="28"/>
                <w:lang w:val="ru-RU"/>
              </w:rPr>
              <w:t>г</w:t>
            </w:r>
          </w:p>
        </w:tc>
        <w:tc>
          <w:tcPr>
            <w:tcW w:w="1290" w:type="dxa"/>
          </w:tcPr>
          <w:p>
            <w:pPr>
              <w:pStyle w:val="10"/>
              <w:spacing w:before="15" w:line="240" w:lineRule="auto"/>
              <w:ind w:left="83"/>
              <w:rPr>
                <w:rFonts w:hint="default" w:ascii="Times New Roman" w:hAnsi="Times New Roman" w:cs="Times New Roman"/>
                <w:sz w:val="28"/>
                <w:szCs w:val="28"/>
                <w:lang w:val="ru-RU"/>
              </w:rPr>
            </w:pPr>
            <w:r>
              <w:rPr>
                <w:rFonts w:hint="default" w:cs="Times New Roman"/>
                <w:sz w:val="28"/>
                <w:szCs w:val="28"/>
                <w:lang w:val="ru-RU"/>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93" w:hRule="atLeast"/>
        </w:trPr>
        <w:tc>
          <w:tcPr>
            <w:tcW w:w="8819" w:type="dxa"/>
          </w:tcPr>
          <w:p>
            <w:pPr>
              <w:pStyle w:val="10"/>
              <w:spacing w:before="16" w:line="240" w:lineRule="auto"/>
              <w:ind w:right="70" w:firstLine="1960" w:firstLineChars="700"/>
              <w:jc w:val="both"/>
              <w:rPr>
                <w:rFonts w:hint="default" w:ascii="Times New Roman" w:hAnsi="Times New Roman" w:cs="Times New Roman"/>
                <w:sz w:val="28"/>
                <w:szCs w:val="28"/>
              </w:rPr>
            </w:pPr>
            <w:r>
              <w:rPr>
                <w:rFonts w:hint="default" w:ascii="Times New Roman" w:hAnsi="Times New Roman" w:cs="Times New Roman"/>
                <w:sz w:val="28"/>
                <w:szCs w:val="28"/>
              </w:rPr>
              <w:t>2.1.3. Широкая разножка со сменой ног</w:t>
            </w:r>
          </w:p>
        </w:tc>
        <w:tc>
          <w:tcPr>
            <w:tcW w:w="1290" w:type="dxa"/>
          </w:tcPr>
          <w:p>
            <w:pPr>
              <w:pStyle w:val="10"/>
              <w:spacing w:before="16" w:line="240" w:lineRule="auto"/>
              <w:ind w:left="0" w:leftChars="0" w:firstLine="0" w:firstLineChars="0"/>
              <w:rPr>
                <w:rFonts w:hint="default" w:ascii="Times New Roman" w:hAnsi="Times New Roman" w:cs="Times New Roman"/>
                <w:sz w:val="28"/>
                <w:szCs w:val="28"/>
                <w:lang w:val="ru-RU"/>
              </w:rPr>
            </w:pPr>
            <w:r>
              <w:rPr>
                <w:rFonts w:hint="default" w:cs="Times New Roman"/>
                <w:sz w:val="28"/>
                <w:szCs w:val="28"/>
                <w:lang w:val="ru-RU"/>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92" w:hRule="atLeast"/>
        </w:trPr>
        <w:tc>
          <w:tcPr>
            <w:tcW w:w="8819" w:type="dxa"/>
          </w:tcPr>
          <w:p>
            <w:pPr>
              <w:pStyle w:val="10"/>
              <w:spacing w:before="15" w:line="240" w:lineRule="auto"/>
              <w:ind w:right="54" w:firstLine="1960" w:firstLineChars="700"/>
              <w:jc w:val="both"/>
              <w:rPr>
                <w:rFonts w:hint="default" w:ascii="Times New Roman" w:hAnsi="Times New Roman" w:cs="Times New Roman"/>
                <w:sz w:val="28"/>
                <w:szCs w:val="28"/>
                <w:lang w:val="ru-RU"/>
              </w:rPr>
            </w:pPr>
            <w:r>
              <w:rPr>
                <w:rFonts w:hint="default" w:ascii="Times New Roman" w:hAnsi="Times New Roman" w:cs="Times New Roman"/>
                <w:sz w:val="28"/>
                <w:szCs w:val="28"/>
              </w:rPr>
              <w:t>2.1.4. Выпрыгивания вверх со сменой ног на скамейк</w:t>
            </w:r>
            <w:r>
              <w:rPr>
                <w:rFonts w:hint="default" w:ascii="Times New Roman" w:hAnsi="Times New Roman" w:cs="Times New Roman"/>
                <w:sz w:val="28"/>
                <w:szCs w:val="28"/>
                <w:lang w:val="ru-RU"/>
              </w:rPr>
              <w:t>у</w:t>
            </w:r>
          </w:p>
        </w:tc>
        <w:tc>
          <w:tcPr>
            <w:tcW w:w="1290" w:type="dxa"/>
          </w:tcPr>
          <w:p>
            <w:pPr>
              <w:pStyle w:val="10"/>
              <w:spacing w:before="15" w:line="240" w:lineRule="auto"/>
              <w:ind w:left="27"/>
              <w:rPr>
                <w:rFonts w:hint="default" w:ascii="Times New Roman" w:hAnsi="Times New Roman" w:cs="Times New Roman"/>
                <w:sz w:val="28"/>
                <w:szCs w:val="28"/>
                <w:lang w:val="ru-RU"/>
              </w:rPr>
            </w:pPr>
            <w:r>
              <w:rPr>
                <w:rFonts w:hint="default" w:cs="Times New Roman"/>
                <w:sz w:val="28"/>
                <w:szCs w:val="28"/>
                <w:lang w:val="ru-RU"/>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92" w:hRule="atLeast"/>
        </w:trPr>
        <w:tc>
          <w:tcPr>
            <w:tcW w:w="8819" w:type="dxa"/>
          </w:tcPr>
          <w:p>
            <w:pPr>
              <w:pStyle w:val="10"/>
              <w:spacing w:before="15" w:line="240" w:lineRule="auto"/>
              <w:ind w:right="32"/>
              <w:jc w:val="center"/>
              <w:rPr>
                <w:rFonts w:hint="default" w:ascii="Times New Roman" w:hAnsi="Times New Roman" w:cs="Times New Roman"/>
                <w:sz w:val="28"/>
                <w:szCs w:val="28"/>
              </w:rPr>
            </w:pP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2.1.5. «Напрыгивания-спрыгивания» на скамейку</w:t>
            </w:r>
          </w:p>
        </w:tc>
        <w:tc>
          <w:tcPr>
            <w:tcW w:w="1290" w:type="dxa"/>
          </w:tcPr>
          <w:p>
            <w:pPr>
              <w:pStyle w:val="10"/>
              <w:spacing w:before="15" w:line="240" w:lineRule="auto"/>
              <w:ind w:left="27"/>
              <w:rPr>
                <w:rFonts w:hint="default" w:ascii="Times New Roman" w:hAnsi="Times New Roman" w:cs="Times New Roman"/>
                <w:sz w:val="28"/>
                <w:szCs w:val="28"/>
                <w:lang w:val="ru-RU"/>
              </w:rPr>
            </w:pPr>
            <w:r>
              <w:rPr>
                <w:rFonts w:hint="default" w:cs="Times New Roman"/>
                <w:sz w:val="28"/>
                <w:szCs w:val="28"/>
                <w:lang w:val="ru-RU"/>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92" w:hRule="atLeast"/>
        </w:trPr>
        <w:tc>
          <w:tcPr>
            <w:tcW w:w="8819" w:type="dxa"/>
          </w:tcPr>
          <w:p>
            <w:pPr>
              <w:pStyle w:val="10"/>
              <w:spacing w:before="15" w:line="240" w:lineRule="auto"/>
              <w:ind w:right="99"/>
              <w:jc w:val="center"/>
              <w:rPr>
                <w:rFonts w:hint="default" w:ascii="Times New Roman" w:hAnsi="Times New Roman" w:cs="Times New Roman"/>
                <w:sz w:val="28"/>
                <w:szCs w:val="28"/>
              </w:rPr>
            </w:pP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2.1.6. Выпрыгивания на одной ноге на скамейке</w:t>
            </w:r>
          </w:p>
        </w:tc>
        <w:tc>
          <w:tcPr>
            <w:tcW w:w="1290" w:type="dxa"/>
          </w:tcPr>
          <w:p>
            <w:pPr>
              <w:pStyle w:val="10"/>
              <w:spacing w:before="15" w:line="240" w:lineRule="auto"/>
              <w:ind w:left="27"/>
              <w:rPr>
                <w:rFonts w:hint="default" w:ascii="Times New Roman" w:hAnsi="Times New Roman" w:cs="Times New Roman"/>
                <w:sz w:val="28"/>
                <w:szCs w:val="28"/>
                <w:lang w:val="ru-RU"/>
              </w:rPr>
            </w:pPr>
            <w:r>
              <w:rPr>
                <w:rFonts w:hint="default" w:cs="Times New Roman"/>
                <w:sz w:val="28"/>
                <w:szCs w:val="28"/>
                <w:lang w:val="ru-RU"/>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92" w:hRule="atLeast"/>
        </w:trPr>
        <w:tc>
          <w:tcPr>
            <w:tcW w:w="8819" w:type="dxa"/>
          </w:tcPr>
          <w:p>
            <w:pPr>
              <w:pStyle w:val="10"/>
              <w:spacing w:before="15" w:line="240" w:lineRule="auto"/>
              <w:ind w:right="63" w:firstLine="1960" w:firstLineChars="700"/>
              <w:jc w:val="both"/>
              <w:rPr>
                <w:rFonts w:hint="default" w:ascii="Times New Roman" w:hAnsi="Times New Roman" w:cs="Times New Roman"/>
                <w:sz w:val="28"/>
                <w:szCs w:val="28"/>
              </w:rPr>
            </w:pPr>
            <w:r>
              <w:rPr>
                <w:rFonts w:hint="default" w:ascii="Times New Roman" w:hAnsi="Times New Roman" w:cs="Times New Roman"/>
                <w:sz w:val="28"/>
                <w:szCs w:val="28"/>
              </w:rPr>
              <w:t>2.1.7. Упражнение «лягушка»</w:t>
            </w:r>
          </w:p>
        </w:tc>
        <w:tc>
          <w:tcPr>
            <w:tcW w:w="1290" w:type="dxa"/>
          </w:tcPr>
          <w:p>
            <w:pPr>
              <w:pStyle w:val="10"/>
              <w:spacing w:before="15" w:line="240" w:lineRule="auto"/>
              <w:ind w:left="27"/>
              <w:rPr>
                <w:rFonts w:hint="default" w:ascii="Times New Roman" w:hAnsi="Times New Roman" w:cs="Times New Roman"/>
                <w:sz w:val="28"/>
                <w:szCs w:val="28"/>
                <w:lang w:val="ru-RU"/>
              </w:rPr>
            </w:pPr>
            <w:r>
              <w:rPr>
                <w:rFonts w:hint="default" w:cs="Times New Roman"/>
                <w:sz w:val="28"/>
                <w:szCs w:val="28"/>
                <w:lang w:val="ru-RU"/>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92" w:hRule="atLeast"/>
        </w:trPr>
        <w:tc>
          <w:tcPr>
            <w:tcW w:w="8819" w:type="dxa"/>
          </w:tcPr>
          <w:p>
            <w:pPr>
              <w:pStyle w:val="10"/>
              <w:spacing w:before="15" w:line="240" w:lineRule="auto"/>
              <w:ind w:right="97"/>
              <w:jc w:val="center"/>
              <w:rPr>
                <w:rFonts w:hint="default" w:ascii="Times New Roman" w:hAnsi="Times New Roman" w:cs="Times New Roman"/>
                <w:sz w:val="28"/>
                <w:szCs w:val="28"/>
              </w:rPr>
            </w:pP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2.1.8. Прыжки через барьеры двумя ногами</w:t>
            </w:r>
          </w:p>
        </w:tc>
        <w:tc>
          <w:tcPr>
            <w:tcW w:w="1290" w:type="dxa"/>
          </w:tcPr>
          <w:p>
            <w:pPr>
              <w:pStyle w:val="10"/>
              <w:spacing w:before="15" w:line="240" w:lineRule="auto"/>
              <w:ind w:left="27"/>
              <w:rPr>
                <w:rFonts w:hint="default" w:ascii="Times New Roman" w:hAnsi="Times New Roman" w:cs="Times New Roman"/>
                <w:sz w:val="28"/>
                <w:szCs w:val="28"/>
                <w:lang w:val="ru-RU"/>
              </w:rPr>
            </w:pPr>
            <w:r>
              <w:rPr>
                <w:rFonts w:hint="default" w:cs="Times New Roman"/>
                <w:sz w:val="28"/>
                <w:szCs w:val="28"/>
                <w:lang w:val="ru-RU"/>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93" w:hRule="atLeast"/>
        </w:trPr>
        <w:tc>
          <w:tcPr>
            <w:tcW w:w="8819" w:type="dxa"/>
          </w:tcPr>
          <w:p>
            <w:pPr>
              <w:pStyle w:val="10"/>
              <w:spacing w:before="15" w:line="240" w:lineRule="auto"/>
              <w:ind w:left="0" w:leftChars="0" w:right="44" w:firstLine="439" w:firstLineChars="157"/>
              <w:jc w:val="both"/>
              <w:rPr>
                <w:rFonts w:hint="default" w:ascii="Times New Roman" w:hAnsi="Times New Roman" w:cs="Times New Roman"/>
                <w:sz w:val="28"/>
                <w:szCs w:val="28"/>
              </w:rPr>
            </w:pPr>
            <w:r>
              <w:rPr>
                <w:rFonts w:hint="default" w:ascii="Times New Roman" w:hAnsi="Times New Roman" w:cs="Times New Roman"/>
                <w:sz w:val="28"/>
                <w:szCs w:val="28"/>
              </w:rPr>
              <w:t>3. УПРАЖНЕНИЯ С ПАРТНЕРОМ</w:t>
            </w:r>
          </w:p>
        </w:tc>
        <w:tc>
          <w:tcPr>
            <w:tcW w:w="1290" w:type="dxa"/>
          </w:tcPr>
          <w:p>
            <w:pPr>
              <w:pStyle w:val="10"/>
              <w:spacing w:before="15" w:line="240" w:lineRule="auto"/>
              <w:ind w:left="27"/>
              <w:rPr>
                <w:rFonts w:hint="default" w:ascii="Times New Roman" w:hAnsi="Times New Roman" w:cs="Times New Roman"/>
                <w:sz w:val="28"/>
                <w:szCs w:val="28"/>
                <w:lang w:val="ru-RU"/>
              </w:rPr>
            </w:pPr>
            <w:r>
              <w:rPr>
                <w:rFonts w:hint="default" w:cs="Times New Roman"/>
                <w:sz w:val="28"/>
                <w:szCs w:val="28"/>
                <w:lang w:val="ru-RU"/>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94" w:hRule="atLeast"/>
        </w:trPr>
        <w:tc>
          <w:tcPr>
            <w:tcW w:w="8819" w:type="dxa"/>
          </w:tcPr>
          <w:p>
            <w:pPr>
              <w:pStyle w:val="10"/>
              <w:spacing w:before="16" w:line="240" w:lineRule="auto"/>
              <w:ind w:right="73"/>
              <w:jc w:val="center"/>
              <w:rPr>
                <w:rFonts w:hint="default" w:ascii="Times New Roman" w:hAnsi="Times New Roman" w:cs="Times New Roman"/>
                <w:sz w:val="28"/>
                <w:szCs w:val="28"/>
              </w:rPr>
            </w:pP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3.1. Укрепление задней поверхности бедра</w:t>
            </w:r>
          </w:p>
        </w:tc>
        <w:tc>
          <w:tcPr>
            <w:tcW w:w="1290" w:type="dxa"/>
          </w:tcPr>
          <w:p>
            <w:pPr>
              <w:pStyle w:val="10"/>
              <w:spacing w:before="16" w:line="240" w:lineRule="auto"/>
              <w:ind w:left="27"/>
              <w:rPr>
                <w:rFonts w:hint="default" w:ascii="Times New Roman" w:hAnsi="Times New Roman" w:cs="Times New Roman"/>
                <w:sz w:val="28"/>
                <w:szCs w:val="28"/>
                <w:lang w:val="ru-RU"/>
              </w:rPr>
            </w:pPr>
            <w:r>
              <w:rPr>
                <w:rFonts w:hint="default" w:cs="Times New Roman"/>
                <w:sz w:val="28"/>
                <w:szCs w:val="28"/>
                <w:lang w:val="ru-RU"/>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92" w:hRule="atLeast"/>
        </w:trPr>
        <w:tc>
          <w:tcPr>
            <w:tcW w:w="8819" w:type="dxa"/>
          </w:tcPr>
          <w:p>
            <w:pPr>
              <w:pStyle w:val="10"/>
              <w:spacing w:before="15" w:line="240" w:lineRule="auto"/>
              <w:ind w:right="25" w:firstLine="1960" w:firstLineChars="700"/>
              <w:jc w:val="both"/>
              <w:rPr>
                <w:rFonts w:hint="default" w:ascii="Times New Roman" w:hAnsi="Times New Roman" w:cs="Times New Roman"/>
                <w:sz w:val="28"/>
                <w:szCs w:val="28"/>
              </w:rPr>
            </w:pPr>
            <w:r>
              <w:rPr>
                <w:rFonts w:hint="default" w:ascii="Times New Roman" w:hAnsi="Times New Roman" w:cs="Times New Roman"/>
                <w:sz w:val="28"/>
                <w:szCs w:val="28"/>
              </w:rPr>
              <w:t>3.2. Сгибание ноги с сопротивлением</w:t>
            </w:r>
          </w:p>
        </w:tc>
        <w:tc>
          <w:tcPr>
            <w:tcW w:w="1290" w:type="dxa"/>
          </w:tcPr>
          <w:p>
            <w:pPr>
              <w:pStyle w:val="10"/>
              <w:spacing w:before="15" w:line="240" w:lineRule="auto"/>
              <w:ind w:left="27"/>
              <w:rPr>
                <w:rFonts w:hint="default" w:ascii="Times New Roman" w:hAnsi="Times New Roman" w:cs="Times New Roman"/>
                <w:sz w:val="28"/>
                <w:szCs w:val="28"/>
                <w:lang w:val="ru-RU"/>
              </w:rPr>
            </w:pPr>
            <w:r>
              <w:rPr>
                <w:rFonts w:hint="default" w:cs="Times New Roman"/>
                <w:sz w:val="28"/>
                <w:szCs w:val="28"/>
                <w:lang w:val="ru-RU"/>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92" w:hRule="atLeast"/>
        </w:trPr>
        <w:tc>
          <w:tcPr>
            <w:tcW w:w="8819" w:type="dxa"/>
          </w:tcPr>
          <w:p>
            <w:pPr>
              <w:pStyle w:val="10"/>
              <w:spacing w:before="15" w:line="240" w:lineRule="auto"/>
              <w:ind w:right="68" w:firstLine="1960" w:firstLineChars="700"/>
              <w:jc w:val="both"/>
              <w:rPr>
                <w:rFonts w:hint="default" w:ascii="Times New Roman" w:hAnsi="Times New Roman" w:cs="Times New Roman"/>
                <w:sz w:val="28"/>
                <w:szCs w:val="28"/>
              </w:rPr>
            </w:pPr>
            <w:r>
              <w:rPr>
                <w:rFonts w:hint="default" w:ascii="Times New Roman" w:hAnsi="Times New Roman" w:cs="Times New Roman"/>
                <w:sz w:val="28"/>
                <w:szCs w:val="28"/>
              </w:rPr>
              <w:t>3.3. Приседания на одной ноге</w:t>
            </w:r>
          </w:p>
        </w:tc>
        <w:tc>
          <w:tcPr>
            <w:tcW w:w="1290" w:type="dxa"/>
          </w:tcPr>
          <w:p>
            <w:pPr>
              <w:pStyle w:val="10"/>
              <w:spacing w:before="15" w:line="240" w:lineRule="auto"/>
              <w:ind w:left="27"/>
              <w:rPr>
                <w:rFonts w:hint="default" w:ascii="Times New Roman" w:hAnsi="Times New Roman" w:cs="Times New Roman"/>
                <w:sz w:val="28"/>
                <w:szCs w:val="28"/>
                <w:lang w:val="ru-RU"/>
              </w:rPr>
            </w:pPr>
            <w:r>
              <w:rPr>
                <w:rFonts w:hint="default" w:ascii="Times New Roman" w:hAnsi="Times New Roman" w:cs="Times New Roman"/>
                <w:sz w:val="28"/>
                <w:szCs w:val="28"/>
              </w:rPr>
              <w:t>1</w:t>
            </w:r>
            <w:r>
              <w:rPr>
                <w:rFonts w:hint="default" w:cs="Times New Roman"/>
                <w:sz w:val="28"/>
                <w:szCs w:val="28"/>
                <w:lang w:val="ru-RU"/>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92" w:hRule="atLeast"/>
        </w:trPr>
        <w:tc>
          <w:tcPr>
            <w:tcW w:w="8819" w:type="dxa"/>
          </w:tcPr>
          <w:p>
            <w:pPr>
              <w:pStyle w:val="10"/>
              <w:spacing w:before="15" w:line="240" w:lineRule="auto"/>
              <w:ind w:left="0" w:leftChars="0" w:right="75" w:firstLine="439" w:firstLineChars="157"/>
              <w:jc w:val="both"/>
              <w:rPr>
                <w:rFonts w:hint="default" w:ascii="Times New Roman" w:hAnsi="Times New Roman" w:cs="Times New Roman"/>
                <w:sz w:val="28"/>
                <w:szCs w:val="28"/>
              </w:rPr>
            </w:pPr>
            <w:r>
              <w:rPr>
                <w:rFonts w:hint="default" w:ascii="Times New Roman" w:hAnsi="Times New Roman" w:cs="Times New Roman"/>
                <w:sz w:val="28"/>
                <w:szCs w:val="28"/>
              </w:rPr>
              <w:t>4. УПРАЖНЕНИЯ ДЛЯ РАЗВИТИЯ СИЛЫ</w:t>
            </w:r>
          </w:p>
        </w:tc>
        <w:tc>
          <w:tcPr>
            <w:tcW w:w="1290" w:type="dxa"/>
          </w:tcPr>
          <w:p>
            <w:pPr>
              <w:pStyle w:val="10"/>
              <w:spacing w:before="15" w:line="240" w:lineRule="auto"/>
              <w:ind w:left="27"/>
              <w:rPr>
                <w:rFonts w:hint="default" w:ascii="Times New Roman" w:hAnsi="Times New Roman" w:cs="Times New Roman"/>
                <w:sz w:val="28"/>
                <w:szCs w:val="28"/>
                <w:lang w:val="ru-RU"/>
              </w:rPr>
            </w:pPr>
            <w:r>
              <w:rPr>
                <w:rFonts w:hint="default" w:ascii="Times New Roman" w:hAnsi="Times New Roman" w:cs="Times New Roman"/>
                <w:sz w:val="28"/>
                <w:szCs w:val="28"/>
              </w:rPr>
              <w:t>1</w:t>
            </w:r>
            <w:r>
              <w:rPr>
                <w:rFonts w:hint="default" w:cs="Times New Roman"/>
                <w:sz w:val="28"/>
                <w:szCs w:val="28"/>
                <w:lang w:val="ru-RU"/>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92" w:hRule="atLeast"/>
        </w:trPr>
        <w:tc>
          <w:tcPr>
            <w:tcW w:w="8819" w:type="dxa"/>
          </w:tcPr>
          <w:p>
            <w:pPr>
              <w:pStyle w:val="10"/>
              <w:spacing w:before="15" w:line="240" w:lineRule="auto"/>
              <w:ind w:right="58" w:firstLine="1960" w:firstLineChars="700"/>
              <w:jc w:val="both"/>
              <w:rPr>
                <w:rFonts w:hint="default" w:ascii="Times New Roman" w:hAnsi="Times New Roman" w:cs="Times New Roman"/>
                <w:sz w:val="28"/>
                <w:szCs w:val="28"/>
              </w:rPr>
            </w:pPr>
            <w:r>
              <w:rPr>
                <w:rFonts w:hint="default" w:ascii="Times New Roman" w:hAnsi="Times New Roman" w:cs="Times New Roman"/>
                <w:sz w:val="28"/>
                <w:szCs w:val="28"/>
              </w:rPr>
              <w:t>4.1. Упражнения на мышцы спины</w:t>
            </w:r>
          </w:p>
        </w:tc>
        <w:tc>
          <w:tcPr>
            <w:tcW w:w="1290" w:type="dxa"/>
          </w:tcPr>
          <w:p>
            <w:pPr>
              <w:pStyle w:val="10"/>
              <w:spacing w:before="15" w:line="240" w:lineRule="auto"/>
              <w:ind w:left="27"/>
              <w:rPr>
                <w:rFonts w:hint="default" w:ascii="Times New Roman" w:hAnsi="Times New Roman" w:cs="Times New Roman"/>
                <w:sz w:val="28"/>
                <w:szCs w:val="28"/>
                <w:lang w:val="ru-RU"/>
              </w:rPr>
            </w:pPr>
            <w:r>
              <w:rPr>
                <w:rFonts w:hint="default" w:ascii="Times New Roman" w:hAnsi="Times New Roman" w:cs="Times New Roman"/>
                <w:sz w:val="28"/>
                <w:szCs w:val="28"/>
              </w:rPr>
              <w:t>1</w:t>
            </w:r>
            <w:r>
              <w:rPr>
                <w:rFonts w:hint="default" w:cs="Times New Roman"/>
                <w:sz w:val="28"/>
                <w:szCs w:val="28"/>
                <w:lang w:val="ru-RU"/>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92" w:hRule="atLeast"/>
        </w:trPr>
        <w:tc>
          <w:tcPr>
            <w:tcW w:w="8819" w:type="dxa"/>
          </w:tcPr>
          <w:p>
            <w:pPr>
              <w:pStyle w:val="10"/>
              <w:spacing w:before="15" w:line="240" w:lineRule="auto"/>
              <w:ind w:right="44" w:firstLine="1960" w:firstLineChars="700"/>
              <w:jc w:val="both"/>
              <w:rPr>
                <w:rFonts w:hint="default" w:ascii="Times New Roman" w:hAnsi="Times New Roman" w:cs="Times New Roman"/>
                <w:sz w:val="28"/>
                <w:szCs w:val="28"/>
              </w:rPr>
            </w:pPr>
            <w:r>
              <w:rPr>
                <w:rFonts w:hint="default" w:ascii="Times New Roman" w:hAnsi="Times New Roman" w:cs="Times New Roman"/>
                <w:sz w:val="28"/>
                <w:szCs w:val="28"/>
              </w:rPr>
              <w:t>4.2. Упражнения на косые мышцы</w:t>
            </w:r>
          </w:p>
        </w:tc>
        <w:tc>
          <w:tcPr>
            <w:tcW w:w="1290" w:type="dxa"/>
          </w:tcPr>
          <w:p>
            <w:pPr>
              <w:pStyle w:val="10"/>
              <w:spacing w:before="15" w:line="240" w:lineRule="auto"/>
              <w:ind w:left="27"/>
              <w:rPr>
                <w:rFonts w:hint="default" w:ascii="Times New Roman" w:hAnsi="Times New Roman" w:cs="Times New Roman"/>
                <w:sz w:val="28"/>
                <w:szCs w:val="28"/>
                <w:lang w:val="ru-RU"/>
              </w:rPr>
            </w:pPr>
            <w:r>
              <w:rPr>
                <w:rFonts w:hint="default" w:cs="Times New Roman"/>
                <w:sz w:val="28"/>
                <w:szCs w:val="28"/>
                <w:lang w:val="ru-RU"/>
              </w:rPr>
              <w:t>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92" w:hRule="atLeast"/>
        </w:trPr>
        <w:tc>
          <w:tcPr>
            <w:tcW w:w="8819" w:type="dxa"/>
          </w:tcPr>
          <w:p>
            <w:pPr>
              <w:pStyle w:val="10"/>
              <w:spacing w:before="15" w:line="240" w:lineRule="auto"/>
              <w:ind w:right="42" w:firstLine="1960" w:firstLineChars="700"/>
              <w:jc w:val="both"/>
              <w:rPr>
                <w:rFonts w:hint="default" w:ascii="Times New Roman" w:hAnsi="Times New Roman" w:cs="Times New Roman"/>
                <w:sz w:val="28"/>
                <w:szCs w:val="28"/>
              </w:rPr>
            </w:pPr>
            <w:r>
              <w:rPr>
                <w:rFonts w:hint="default" w:ascii="Times New Roman" w:hAnsi="Times New Roman" w:cs="Times New Roman"/>
                <w:sz w:val="28"/>
                <w:szCs w:val="28"/>
              </w:rPr>
              <w:t>4.3. Приведение ноги лежа</w:t>
            </w:r>
          </w:p>
        </w:tc>
        <w:tc>
          <w:tcPr>
            <w:tcW w:w="1290" w:type="dxa"/>
          </w:tcPr>
          <w:p>
            <w:pPr>
              <w:pStyle w:val="10"/>
              <w:spacing w:before="15" w:line="240" w:lineRule="auto"/>
              <w:ind w:left="27"/>
              <w:rPr>
                <w:rFonts w:hint="default" w:ascii="Times New Roman" w:hAnsi="Times New Roman" w:cs="Times New Roman"/>
                <w:sz w:val="28"/>
                <w:szCs w:val="28"/>
                <w:lang w:val="ru-RU"/>
              </w:rPr>
            </w:pPr>
            <w:r>
              <w:rPr>
                <w:rFonts w:hint="default" w:cs="Times New Roman"/>
                <w:sz w:val="28"/>
                <w:szCs w:val="28"/>
                <w:lang w:val="ru-RU"/>
              </w:rPr>
              <w:t>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92" w:hRule="atLeast"/>
        </w:trPr>
        <w:tc>
          <w:tcPr>
            <w:tcW w:w="8819" w:type="dxa"/>
          </w:tcPr>
          <w:p>
            <w:pPr>
              <w:pStyle w:val="10"/>
              <w:spacing w:before="15" w:line="240" w:lineRule="auto"/>
              <w:ind w:right="66" w:firstLine="1960" w:firstLineChars="700"/>
              <w:jc w:val="both"/>
              <w:rPr>
                <w:rFonts w:hint="default" w:ascii="Times New Roman" w:hAnsi="Times New Roman" w:cs="Times New Roman"/>
                <w:sz w:val="28"/>
                <w:szCs w:val="28"/>
              </w:rPr>
            </w:pPr>
            <w:r>
              <w:rPr>
                <w:rFonts w:hint="default" w:ascii="Times New Roman" w:hAnsi="Times New Roman" w:cs="Times New Roman"/>
                <w:sz w:val="28"/>
                <w:szCs w:val="28"/>
              </w:rPr>
              <w:t>4.4. Скручивание с прямыми ногам</w:t>
            </w:r>
            <w:r>
              <w:rPr>
                <w:rFonts w:hint="default" w:ascii="Times New Roman" w:hAnsi="Times New Roman" w:cs="Times New Roman"/>
                <w:sz w:val="28"/>
                <w:szCs w:val="28"/>
                <w:lang w:val="ru-RU"/>
              </w:rPr>
              <w:t>и</w:t>
            </w:r>
          </w:p>
        </w:tc>
        <w:tc>
          <w:tcPr>
            <w:tcW w:w="1290" w:type="dxa"/>
          </w:tcPr>
          <w:p>
            <w:pPr>
              <w:pStyle w:val="10"/>
              <w:spacing w:before="15" w:line="240" w:lineRule="auto"/>
              <w:ind w:left="27"/>
              <w:rPr>
                <w:rFonts w:hint="default" w:ascii="Times New Roman" w:hAnsi="Times New Roman" w:cs="Times New Roman"/>
                <w:sz w:val="28"/>
                <w:szCs w:val="28"/>
                <w:lang w:val="ru-RU"/>
              </w:rPr>
            </w:pPr>
            <w:r>
              <w:rPr>
                <w:rFonts w:hint="default" w:cs="Times New Roman"/>
                <w:sz w:val="28"/>
                <w:szCs w:val="28"/>
                <w:lang w:val="ru-RU"/>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92" w:hRule="atLeast"/>
        </w:trPr>
        <w:tc>
          <w:tcPr>
            <w:tcW w:w="8819" w:type="dxa"/>
          </w:tcPr>
          <w:p>
            <w:pPr>
              <w:pStyle w:val="10"/>
              <w:spacing w:before="15" w:line="240" w:lineRule="auto"/>
              <w:ind w:right="42" w:firstLine="1960" w:firstLineChars="700"/>
              <w:jc w:val="both"/>
              <w:rPr>
                <w:rFonts w:hint="default" w:ascii="Times New Roman" w:hAnsi="Times New Roman" w:cs="Times New Roman"/>
                <w:sz w:val="28"/>
                <w:szCs w:val="28"/>
              </w:rPr>
            </w:pPr>
            <w:r>
              <w:rPr>
                <w:rFonts w:hint="default" w:ascii="Times New Roman" w:hAnsi="Times New Roman" w:cs="Times New Roman"/>
                <w:sz w:val="28"/>
                <w:szCs w:val="28"/>
              </w:rPr>
              <w:t>4.5. Мостик на плечах</w:t>
            </w:r>
          </w:p>
        </w:tc>
        <w:tc>
          <w:tcPr>
            <w:tcW w:w="1290" w:type="dxa"/>
          </w:tcPr>
          <w:p>
            <w:pPr>
              <w:pStyle w:val="10"/>
              <w:spacing w:before="15" w:line="240" w:lineRule="auto"/>
              <w:ind w:left="27"/>
              <w:rPr>
                <w:rFonts w:hint="default" w:ascii="Times New Roman" w:hAnsi="Times New Roman" w:cs="Times New Roman"/>
                <w:sz w:val="28"/>
                <w:szCs w:val="28"/>
                <w:lang w:val="ru-RU"/>
              </w:rPr>
            </w:pPr>
            <w:r>
              <w:rPr>
                <w:rFonts w:hint="default" w:cs="Times New Roman"/>
                <w:sz w:val="28"/>
                <w:szCs w:val="28"/>
                <w:lang w:val="ru-RU"/>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93" w:hRule="atLeast"/>
        </w:trPr>
        <w:tc>
          <w:tcPr>
            <w:tcW w:w="8819" w:type="dxa"/>
          </w:tcPr>
          <w:p>
            <w:pPr>
              <w:pStyle w:val="10"/>
              <w:spacing w:before="15" w:line="240" w:lineRule="auto"/>
              <w:ind w:right="56" w:firstLine="1960" w:firstLineChars="700"/>
              <w:jc w:val="both"/>
              <w:rPr>
                <w:rFonts w:hint="default" w:ascii="Times New Roman" w:hAnsi="Times New Roman" w:cs="Times New Roman"/>
                <w:sz w:val="28"/>
                <w:szCs w:val="28"/>
              </w:rPr>
            </w:pPr>
            <w:r>
              <w:rPr>
                <w:rFonts w:hint="default" w:ascii="Times New Roman" w:hAnsi="Times New Roman" w:cs="Times New Roman"/>
                <w:sz w:val="28"/>
                <w:szCs w:val="28"/>
              </w:rPr>
              <w:t>4.6. Ходьба выпадами</w:t>
            </w:r>
          </w:p>
        </w:tc>
        <w:tc>
          <w:tcPr>
            <w:tcW w:w="1290" w:type="dxa"/>
          </w:tcPr>
          <w:p>
            <w:pPr>
              <w:pStyle w:val="10"/>
              <w:spacing w:before="15" w:line="240" w:lineRule="auto"/>
              <w:ind w:left="27"/>
              <w:rPr>
                <w:rFonts w:hint="default" w:ascii="Times New Roman" w:hAnsi="Times New Roman" w:cs="Times New Roman"/>
                <w:sz w:val="28"/>
                <w:szCs w:val="28"/>
                <w:lang w:val="ru-RU"/>
              </w:rPr>
            </w:pPr>
            <w:r>
              <w:rPr>
                <w:rFonts w:hint="default" w:cs="Times New Roman"/>
                <w:sz w:val="28"/>
                <w:szCs w:val="28"/>
                <w:lang w:val="ru-RU"/>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91" w:hRule="atLeast"/>
        </w:trPr>
        <w:tc>
          <w:tcPr>
            <w:tcW w:w="8819" w:type="dxa"/>
          </w:tcPr>
          <w:p>
            <w:pPr>
              <w:pStyle w:val="10"/>
              <w:spacing w:before="16" w:line="240" w:lineRule="auto"/>
              <w:ind w:right="58" w:firstLine="1960" w:firstLineChars="700"/>
              <w:jc w:val="both"/>
              <w:rPr>
                <w:rFonts w:hint="default" w:ascii="Times New Roman" w:hAnsi="Times New Roman" w:cs="Times New Roman"/>
                <w:sz w:val="28"/>
                <w:szCs w:val="28"/>
              </w:rPr>
            </w:pPr>
            <w:r>
              <w:rPr>
                <w:rFonts w:hint="default" w:ascii="Times New Roman" w:hAnsi="Times New Roman" w:cs="Times New Roman"/>
                <w:sz w:val="28"/>
                <w:szCs w:val="28"/>
              </w:rPr>
              <w:t>4.7. Приседания</w:t>
            </w:r>
          </w:p>
        </w:tc>
        <w:tc>
          <w:tcPr>
            <w:tcW w:w="1290" w:type="dxa"/>
          </w:tcPr>
          <w:p>
            <w:pPr>
              <w:pStyle w:val="10"/>
              <w:spacing w:before="16" w:line="240" w:lineRule="auto"/>
              <w:ind w:left="27"/>
              <w:rPr>
                <w:rFonts w:hint="default" w:ascii="Times New Roman" w:hAnsi="Times New Roman" w:cs="Times New Roman"/>
                <w:sz w:val="28"/>
                <w:szCs w:val="28"/>
                <w:lang w:val="ru-RU"/>
              </w:rPr>
            </w:pPr>
            <w:r>
              <w:rPr>
                <w:rFonts w:hint="default" w:cs="Times New Roman"/>
                <w:sz w:val="28"/>
                <w:szCs w:val="28"/>
                <w:lang w:val="ru-RU"/>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8" w:hRule="atLeast"/>
        </w:trPr>
        <w:tc>
          <w:tcPr>
            <w:tcW w:w="8819" w:type="dxa"/>
          </w:tcPr>
          <w:p>
            <w:pPr>
              <w:pStyle w:val="10"/>
              <w:spacing w:before="14" w:line="240" w:lineRule="auto"/>
              <w:ind w:left="436" w:leftChars="198" w:right="36" w:firstLine="3" w:firstLineChars="0"/>
              <w:rPr>
                <w:rFonts w:hint="default" w:ascii="Times New Roman" w:hAnsi="Times New Roman" w:cs="Times New Roman"/>
                <w:sz w:val="28"/>
                <w:szCs w:val="28"/>
                <w:lang w:val="ru-RU"/>
              </w:rPr>
            </w:pPr>
            <w:r>
              <w:rPr>
                <w:rFonts w:hint="default" w:ascii="Times New Roman" w:hAnsi="Times New Roman" w:cs="Times New Roman"/>
                <w:sz w:val="28"/>
                <w:szCs w:val="28"/>
              </w:rPr>
              <w:t>5. КОМПЛЕКСЫ УПРАЖНЕНИЙ КРУГОВОЙ ТРЕНИРОВК</w:t>
            </w:r>
            <w:r>
              <w:rPr>
                <w:rFonts w:hint="default" w:ascii="Times New Roman" w:hAnsi="Times New Roman" w:cs="Times New Roman"/>
                <w:sz w:val="28"/>
                <w:szCs w:val="28"/>
                <w:lang w:val="ru-RU"/>
              </w:rPr>
              <w:t>И</w:t>
            </w:r>
          </w:p>
        </w:tc>
        <w:tc>
          <w:tcPr>
            <w:tcW w:w="1290" w:type="dxa"/>
          </w:tcPr>
          <w:p>
            <w:pPr>
              <w:pStyle w:val="10"/>
              <w:spacing w:line="240" w:lineRule="auto"/>
              <w:ind w:left="27"/>
              <w:rPr>
                <w:rFonts w:hint="default" w:ascii="Times New Roman" w:hAnsi="Times New Roman" w:cs="Times New Roman"/>
                <w:sz w:val="28"/>
                <w:szCs w:val="28"/>
                <w:lang w:val="ru-RU"/>
              </w:rPr>
            </w:pPr>
            <w:r>
              <w:rPr>
                <w:rFonts w:hint="default" w:cs="Times New Roman"/>
                <w:sz w:val="28"/>
                <w:szCs w:val="28"/>
                <w:lang w:val="ru-RU"/>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92" w:hRule="atLeast"/>
        </w:trPr>
        <w:tc>
          <w:tcPr>
            <w:tcW w:w="8819" w:type="dxa"/>
          </w:tcPr>
          <w:p>
            <w:pPr>
              <w:pStyle w:val="10"/>
              <w:spacing w:before="15" w:line="240" w:lineRule="auto"/>
              <w:ind w:left="438" w:leftChars="199" w:right="90" w:firstLine="0" w:firstLineChars="0"/>
              <w:jc w:val="both"/>
              <w:rPr>
                <w:rFonts w:hint="default" w:ascii="Times New Roman" w:hAnsi="Times New Roman" w:cs="Times New Roman"/>
                <w:sz w:val="28"/>
                <w:szCs w:val="28"/>
              </w:rPr>
            </w:pPr>
            <w:r>
              <w:rPr>
                <w:rFonts w:hint="default" w:ascii="Times New Roman" w:hAnsi="Times New Roman" w:cs="Times New Roman"/>
                <w:sz w:val="28"/>
                <w:szCs w:val="28"/>
              </w:rPr>
              <w:t>МЕТОДИЧЕСКИЕ РЕКОМЕНДАЦИИ</w:t>
            </w:r>
          </w:p>
        </w:tc>
        <w:tc>
          <w:tcPr>
            <w:tcW w:w="1290" w:type="dxa"/>
          </w:tcPr>
          <w:p>
            <w:pPr>
              <w:pStyle w:val="10"/>
              <w:spacing w:before="15" w:line="240" w:lineRule="auto"/>
              <w:ind w:left="27"/>
              <w:rPr>
                <w:rFonts w:hint="default" w:ascii="Times New Roman" w:hAnsi="Times New Roman" w:cs="Times New Roman"/>
                <w:sz w:val="28"/>
                <w:szCs w:val="28"/>
                <w:lang w:val="ru-RU"/>
              </w:rPr>
            </w:pPr>
            <w:r>
              <w:rPr>
                <w:rFonts w:hint="default" w:cs="Times New Roman"/>
                <w:sz w:val="28"/>
                <w:szCs w:val="28"/>
                <w:lang w:val="ru-RU"/>
              </w:rPr>
              <w:t>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92" w:hRule="atLeast"/>
        </w:trPr>
        <w:tc>
          <w:tcPr>
            <w:tcW w:w="8819" w:type="dxa"/>
          </w:tcPr>
          <w:p>
            <w:pPr>
              <w:pStyle w:val="10"/>
              <w:spacing w:before="15" w:line="240" w:lineRule="auto"/>
              <w:ind w:left="440" w:leftChars="200" w:right="58" w:firstLine="0" w:firstLineChars="0"/>
              <w:jc w:val="both"/>
              <w:rPr>
                <w:rFonts w:hint="default" w:ascii="Times New Roman" w:hAnsi="Times New Roman" w:cs="Times New Roman"/>
                <w:sz w:val="28"/>
                <w:szCs w:val="28"/>
              </w:rPr>
            </w:pPr>
            <w:r>
              <w:rPr>
                <w:rFonts w:hint="default" w:ascii="Times New Roman" w:hAnsi="Times New Roman" w:cs="Times New Roman"/>
                <w:sz w:val="28"/>
                <w:szCs w:val="28"/>
              </w:rPr>
              <w:t>ЗАКЛЮЧЕНИЕ</w:t>
            </w:r>
          </w:p>
        </w:tc>
        <w:tc>
          <w:tcPr>
            <w:tcW w:w="1290" w:type="dxa"/>
          </w:tcPr>
          <w:p>
            <w:pPr>
              <w:pStyle w:val="10"/>
              <w:spacing w:before="15" w:line="240" w:lineRule="auto"/>
              <w:ind w:left="27"/>
              <w:rPr>
                <w:rFonts w:hint="default" w:ascii="Times New Roman" w:hAnsi="Times New Roman" w:cs="Times New Roman"/>
                <w:sz w:val="28"/>
                <w:szCs w:val="28"/>
                <w:lang w:val="ru-RU"/>
              </w:rPr>
            </w:pPr>
            <w:r>
              <w:rPr>
                <w:rFonts w:hint="default" w:cs="Times New Roman"/>
                <w:sz w:val="28"/>
                <w:szCs w:val="28"/>
                <w:lang w:val="ru-RU"/>
              </w:rPr>
              <w:t>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8" w:hRule="atLeast"/>
        </w:trPr>
        <w:tc>
          <w:tcPr>
            <w:tcW w:w="8819" w:type="dxa"/>
          </w:tcPr>
          <w:p>
            <w:pPr>
              <w:pStyle w:val="10"/>
              <w:spacing w:before="15" w:line="240" w:lineRule="auto"/>
              <w:ind w:left="440" w:leftChars="200" w:right="58" w:firstLine="0" w:firstLineChars="0"/>
              <w:jc w:val="both"/>
              <w:rPr>
                <w:rFonts w:hint="default" w:ascii="Times New Roman" w:hAnsi="Times New Roman" w:cs="Times New Roman"/>
                <w:sz w:val="28"/>
                <w:szCs w:val="28"/>
              </w:rPr>
            </w:pPr>
            <w:r>
              <w:rPr>
                <w:rFonts w:hint="default" w:ascii="Times New Roman" w:hAnsi="Times New Roman" w:cs="Times New Roman"/>
                <w:sz w:val="28"/>
                <w:szCs w:val="28"/>
              </w:rPr>
              <w:t>СПИСОК ИСПОЛЬЗОВАННОЙ ЛИТЕРАТУРЫ</w:t>
            </w:r>
          </w:p>
        </w:tc>
        <w:tc>
          <w:tcPr>
            <w:tcW w:w="1290" w:type="dxa"/>
          </w:tcPr>
          <w:p>
            <w:pPr>
              <w:pStyle w:val="10"/>
              <w:spacing w:before="15" w:line="240" w:lineRule="auto"/>
              <w:ind w:left="27"/>
              <w:rPr>
                <w:rFonts w:hint="default" w:ascii="Times New Roman" w:hAnsi="Times New Roman" w:cs="Times New Roman"/>
                <w:sz w:val="28"/>
                <w:szCs w:val="28"/>
                <w:lang w:val="ru-RU"/>
              </w:rPr>
            </w:pPr>
            <w:r>
              <w:rPr>
                <w:rFonts w:hint="default" w:cs="Times New Roman"/>
                <w:sz w:val="28"/>
                <w:szCs w:val="28"/>
                <w:lang w:val="ru-RU"/>
              </w:rPr>
              <w:t>18</w:t>
            </w:r>
            <w:bookmarkStart w:id="0" w:name="_GoBack"/>
            <w:bookmarkEnd w:id="0"/>
          </w:p>
        </w:tc>
      </w:tr>
    </w:tbl>
    <w:p>
      <w:pPr>
        <w:pStyle w:val="4"/>
        <w:spacing w:line="240" w:lineRule="auto"/>
        <w:rPr>
          <w:rFonts w:hint="default" w:ascii="Times New Roman" w:hAnsi="Times New Roman" w:cs="Times New Roman"/>
          <w:b/>
          <w:sz w:val="28"/>
          <w:szCs w:val="28"/>
        </w:rPr>
      </w:pPr>
    </w:p>
    <w:p>
      <w:pPr>
        <w:pStyle w:val="2"/>
        <w:spacing w:line="240" w:lineRule="auto"/>
        <w:ind w:left="510" w:right="545"/>
        <w:jc w:val="center"/>
        <w:rPr>
          <w:rFonts w:hint="default" w:ascii="Times New Roman" w:hAnsi="Times New Roman" w:cs="Times New Roman"/>
          <w:sz w:val="28"/>
          <w:szCs w:val="28"/>
        </w:rPr>
      </w:pPr>
    </w:p>
    <w:p>
      <w:pPr>
        <w:pStyle w:val="2"/>
        <w:spacing w:line="240" w:lineRule="auto"/>
        <w:ind w:left="510" w:right="545"/>
        <w:jc w:val="center"/>
        <w:rPr>
          <w:rFonts w:hint="default" w:ascii="Times New Roman" w:hAnsi="Times New Roman" w:cs="Times New Roman"/>
          <w:sz w:val="28"/>
          <w:szCs w:val="28"/>
        </w:rPr>
      </w:pPr>
    </w:p>
    <w:p>
      <w:pPr>
        <w:pStyle w:val="2"/>
        <w:spacing w:line="240" w:lineRule="auto"/>
        <w:ind w:left="510" w:right="545"/>
        <w:jc w:val="center"/>
        <w:rPr>
          <w:rFonts w:hint="default" w:ascii="Times New Roman" w:hAnsi="Times New Roman" w:cs="Times New Roman"/>
          <w:sz w:val="28"/>
          <w:szCs w:val="28"/>
        </w:rPr>
      </w:pPr>
    </w:p>
    <w:p>
      <w:pPr>
        <w:pStyle w:val="2"/>
        <w:spacing w:line="240" w:lineRule="auto"/>
        <w:ind w:left="510" w:right="545"/>
        <w:jc w:val="center"/>
        <w:rPr>
          <w:rFonts w:hint="default" w:ascii="Times New Roman" w:hAnsi="Times New Roman" w:cs="Times New Roman"/>
          <w:sz w:val="28"/>
          <w:szCs w:val="28"/>
        </w:rPr>
      </w:pPr>
    </w:p>
    <w:p>
      <w:pPr>
        <w:pStyle w:val="2"/>
        <w:spacing w:line="240" w:lineRule="auto"/>
        <w:ind w:left="510" w:right="545"/>
        <w:jc w:val="center"/>
        <w:rPr>
          <w:rFonts w:hint="default" w:ascii="Times New Roman" w:hAnsi="Times New Roman" w:cs="Times New Roman"/>
          <w:sz w:val="28"/>
          <w:szCs w:val="28"/>
        </w:rPr>
      </w:pPr>
    </w:p>
    <w:p>
      <w:pPr>
        <w:pStyle w:val="2"/>
        <w:spacing w:line="240" w:lineRule="auto"/>
        <w:ind w:left="510" w:right="545"/>
        <w:jc w:val="center"/>
        <w:rPr>
          <w:rFonts w:hint="default" w:ascii="Times New Roman" w:hAnsi="Times New Roman" w:cs="Times New Roman"/>
          <w:sz w:val="28"/>
          <w:szCs w:val="28"/>
        </w:rPr>
      </w:pPr>
    </w:p>
    <w:p>
      <w:pPr>
        <w:pStyle w:val="2"/>
        <w:spacing w:line="240" w:lineRule="auto"/>
        <w:ind w:left="510" w:right="545"/>
        <w:jc w:val="center"/>
        <w:rPr>
          <w:rFonts w:hint="default" w:ascii="Times New Roman" w:hAnsi="Times New Roman" w:cs="Times New Roman"/>
          <w:sz w:val="28"/>
          <w:szCs w:val="28"/>
        </w:rPr>
      </w:pPr>
    </w:p>
    <w:p>
      <w:pPr>
        <w:pStyle w:val="2"/>
        <w:spacing w:line="240" w:lineRule="auto"/>
        <w:ind w:left="510" w:right="545"/>
        <w:jc w:val="center"/>
        <w:rPr>
          <w:rFonts w:hint="default" w:ascii="Times New Roman" w:hAnsi="Times New Roman" w:cs="Times New Roman"/>
          <w:sz w:val="28"/>
          <w:szCs w:val="28"/>
        </w:rPr>
      </w:pPr>
    </w:p>
    <w:p>
      <w:pPr>
        <w:pStyle w:val="2"/>
        <w:spacing w:line="240" w:lineRule="auto"/>
        <w:ind w:left="510" w:right="545"/>
        <w:jc w:val="center"/>
        <w:rPr>
          <w:rFonts w:hint="default" w:ascii="Times New Roman" w:hAnsi="Times New Roman" w:cs="Times New Roman"/>
          <w:sz w:val="28"/>
          <w:szCs w:val="28"/>
        </w:rPr>
      </w:pPr>
    </w:p>
    <w:p>
      <w:pPr>
        <w:pStyle w:val="2"/>
        <w:spacing w:line="240" w:lineRule="auto"/>
        <w:ind w:left="510" w:right="545"/>
        <w:jc w:val="center"/>
        <w:rPr>
          <w:rFonts w:hint="default" w:ascii="Times New Roman" w:hAnsi="Times New Roman" w:cs="Times New Roman"/>
          <w:sz w:val="28"/>
          <w:szCs w:val="28"/>
        </w:rPr>
      </w:pPr>
      <w:r>
        <w:rPr>
          <w:rFonts w:hint="default" w:ascii="Times New Roman" w:hAnsi="Times New Roman" w:cs="Times New Roman"/>
          <w:sz w:val="28"/>
          <w:szCs w:val="28"/>
        </w:rPr>
        <w:t>ПРЕДИСЛОВИЕ</w:t>
      </w:r>
    </w:p>
    <w:p>
      <w:pPr>
        <w:pStyle w:val="4"/>
        <w:spacing w:before="7" w:line="240" w:lineRule="auto"/>
        <w:rPr>
          <w:rFonts w:hint="default" w:ascii="Times New Roman" w:hAnsi="Times New Roman" w:cs="Times New Roman"/>
          <w:b/>
          <w:sz w:val="28"/>
          <w:szCs w:val="28"/>
        </w:rPr>
      </w:pPr>
    </w:p>
    <w:p>
      <w:pPr>
        <w:pStyle w:val="4"/>
        <w:spacing w:line="240" w:lineRule="auto"/>
        <w:ind w:left="313" w:right="346" w:firstLine="708"/>
        <w:jc w:val="both"/>
        <w:rPr>
          <w:rFonts w:hint="default" w:ascii="Times New Roman" w:hAnsi="Times New Roman" w:cs="Times New Roman"/>
          <w:sz w:val="28"/>
          <w:szCs w:val="28"/>
        </w:rPr>
      </w:pPr>
      <w:r>
        <w:rPr>
          <w:rFonts w:hint="default" w:ascii="Times New Roman" w:hAnsi="Times New Roman" w:cs="Times New Roman"/>
          <w:sz w:val="28"/>
          <w:szCs w:val="28"/>
        </w:rPr>
        <w:t>Уровень физической подготовленности</w:t>
      </w:r>
      <w:r>
        <w:rPr>
          <w:rFonts w:hint="default" w:ascii="Times New Roman" w:hAnsi="Times New Roman" w:cs="Times New Roman"/>
          <w:sz w:val="28"/>
          <w:szCs w:val="28"/>
          <w:lang w:val="ru-RU"/>
        </w:rPr>
        <w:t xml:space="preserve"> школьников старшего школьного возраста</w:t>
      </w:r>
      <w:r>
        <w:rPr>
          <w:rFonts w:hint="default" w:ascii="Times New Roman" w:hAnsi="Times New Roman" w:cs="Times New Roman"/>
          <w:sz w:val="28"/>
          <w:szCs w:val="28"/>
        </w:rPr>
        <w:t xml:space="preserve">, разностороннее развитие физических способностей является одним из результатов освоения дисциплины «Физическая культура». </w:t>
      </w:r>
      <w:r>
        <w:rPr>
          <w:rFonts w:hint="default" w:ascii="Times New Roman" w:hAnsi="Times New Roman" w:cs="Times New Roman"/>
          <w:sz w:val="28"/>
          <w:szCs w:val="28"/>
          <w:lang w:val="ru-RU"/>
        </w:rPr>
        <w:t>Лёгкая атлетика</w:t>
      </w:r>
      <w:r>
        <w:rPr>
          <w:rFonts w:hint="default" w:ascii="Times New Roman" w:hAnsi="Times New Roman" w:cs="Times New Roman"/>
          <w:sz w:val="28"/>
          <w:szCs w:val="28"/>
        </w:rPr>
        <w:t xml:space="preserve"> занимает одно из ведущих мест в развитии физических качеств, разносторонних двигательных возможностей </w:t>
      </w:r>
      <w:r>
        <w:rPr>
          <w:rFonts w:hint="default" w:ascii="Times New Roman" w:hAnsi="Times New Roman" w:cs="Times New Roman"/>
          <w:sz w:val="28"/>
          <w:szCs w:val="28"/>
          <w:lang w:val="ru-RU"/>
        </w:rPr>
        <w:t>школьников старшего школьного возраста</w:t>
      </w:r>
      <w:r>
        <w:rPr>
          <w:rFonts w:hint="default" w:ascii="Times New Roman" w:hAnsi="Times New Roman" w:cs="Times New Roman"/>
          <w:sz w:val="28"/>
          <w:szCs w:val="28"/>
        </w:rPr>
        <w:t>. Систематические занятия легкоатлетическими упражнениями развивают быстроту, силу, выносливость и другие качества, необходимые человеку в повседневной жизни. Способствуют формированию общекультурной компетенции – готовность к достижению должного уровня физической подготовленности для обеспечения полноценной социальной и профессиональной деятельности.</w:t>
      </w:r>
    </w:p>
    <w:p>
      <w:pPr>
        <w:pStyle w:val="4"/>
        <w:spacing w:before="1" w:line="240" w:lineRule="auto"/>
        <w:ind w:left="313" w:right="346" w:firstLine="708"/>
        <w:jc w:val="both"/>
        <w:rPr>
          <w:rFonts w:hint="default" w:ascii="Times New Roman" w:hAnsi="Times New Roman" w:cs="Times New Roman"/>
          <w:sz w:val="28"/>
          <w:szCs w:val="28"/>
        </w:rPr>
      </w:pPr>
      <w:r>
        <w:rPr>
          <w:rFonts w:hint="default" w:ascii="Times New Roman" w:hAnsi="Times New Roman" w:cs="Times New Roman"/>
          <w:sz w:val="28"/>
          <w:szCs w:val="28"/>
        </w:rPr>
        <w:t xml:space="preserve">Проблемная ситуация состоит в том, что ежегодно уровень физической подготовленности </w:t>
      </w:r>
      <w:r>
        <w:rPr>
          <w:rFonts w:hint="default" w:ascii="Times New Roman" w:hAnsi="Times New Roman" w:cs="Times New Roman"/>
          <w:sz w:val="28"/>
          <w:szCs w:val="28"/>
          <w:lang w:val="ru-RU"/>
        </w:rPr>
        <w:t>школьников старшего школьного возраста</w:t>
      </w:r>
      <w:r>
        <w:rPr>
          <w:rFonts w:hint="default" w:ascii="Times New Roman" w:hAnsi="Times New Roman" w:cs="Times New Roman"/>
          <w:sz w:val="28"/>
          <w:szCs w:val="28"/>
        </w:rPr>
        <w:t xml:space="preserve">, поступающих в вуз, имеет отрицательную динамику. Низкие результаты показывают </w:t>
      </w:r>
      <w:r>
        <w:rPr>
          <w:rFonts w:hint="default" w:ascii="Times New Roman" w:hAnsi="Times New Roman" w:cs="Times New Roman"/>
          <w:sz w:val="28"/>
          <w:szCs w:val="28"/>
          <w:lang w:val="ru-RU"/>
        </w:rPr>
        <w:t>школьников старшего школьного возраста</w:t>
      </w:r>
      <w:r>
        <w:rPr>
          <w:rFonts w:hint="default" w:ascii="Times New Roman" w:hAnsi="Times New Roman" w:cs="Times New Roman"/>
          <w:sz w:val="28"/>
          <w:szCs w:val="28"/>
        </w:rPr>
        <w:t xml:space="preserve"> в развитии</w:t>
      </w:r>
      <w:r>
        <w:rPr>
          <w:rFonts w:hint="default" w:ascii="Times New Roman" w:hAnsi="Times New Roman" w:cs="Times New Roman"/>
          <w:sz w:val="28"/>
          <w:szCs w:val="28"/>
          <w:lang w:val="ru-RU"/>
        </w:rPr>
        <w:t xml:space="preserve"> силовых и </w:t>
      </w:r>
      <w:r>
        <w:rPr>
          <w:rFonts w:hint="default" w:ascii="Times New Roman" w:hAnsi="Times New Roman" w:cs="Times New Roman"/>
          <w:sz w:val="28"/>
          <w:szCs w:val="28"/>
        </w:rPr>
        <w:t xml:space="preserve"> скоростно-силовых способностей.</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 связи с этим возника</w:t>
      </w:r>
      <w:r>
        <w:rPr>
          <w:rFonts w:hint="default" w:ascii="Times New Roman" w:hAnsi="Times New Roman" w:cs="Times New Roman"/>
          <w:sz w:val="28"/>
          <w:szCs w:val="28"/>
          <w:lang w:val="ru-RU"/>
        </w:rPr>
        <w:t>ет</w:t>
      </w:r>
      <w:r>
        <w:rPr>
          <w:rFonts w:hint="default" w:ascii="Times New Roman" w:hAnsi="Times New Roman" w:cs="Times New Roman"/>
          <w:sz w:val="28"/>
          <w:szCs w:val="28"/>
        </w:rPr>
        <w:t xml:space="preserve"> необходимость в ознакомлении </w:t>
      </w:r>
      <w:r>
        <w:rPr>
          <w:rFonts w:hint="default" w:ascii="Times New Roman" w:hAnsi="Times New Roman" w:cs="Times New Roman"/>
          <w:sz w:val="28"/>
          <w:szCs w:val="28"/>
          <w:lang w:val="ru-RU"/>
        </w:rPr>
        <w:t>школьников старшего школьного возраста</w:t>
      </w:r>
      <w:r>
        <w:rPr>
          <w:rFonts w:hint="default" w:ascii="Times New Roman" w:hAnsi="Times New Roman" w:cs="Times New Roman"/>
          <w:sz w:val="28"/>
          <w:szCs w:val="28"/>
        </w:rPr>
        <w:t xml:space="preserve"> с упражнениями, развивающими</w:t>
      </w:r>
      <w:r>
        <w:rPr>
          <w:rFonts w:hint="default" w:ascii="Times New Roman" w:hAnsi="Times New Roman" w:cs="Times New Roman"/>
          <w:sz w:val="28"/>
          <w:szCs w:val="28"/>
          <w:lang w:val="ru-RU"/>
        </w:rPr>
        <w:t xml:space="preserve"> силовые и </w:t>
      </w:r>
      <w:r>
        <w:rPr>
          <w:rFonts w:hint="default" w:ascii="Times New Roman" w:hAnsi="Times New Roman" w:cs="Times New Roman"/>
          <w:sz w:val="28"/>
          <w:szCs w:val="28"/>
        </w:rPr>
        <w:t>скоростно-силовые способности. Предложенные в данном учебно-методическом пособии упражнения можно выполнять под руководством тренера-преподавателя и самостоятельно. Надеемся, что систематическое выполнение представленных упражнений позволит повысить уровень</w:t>
      </w:r>
      <w:r>
        <w:rPr>
          <w:rFonts w:hint="default" w:ascii="Times New Roman" w:hAnsi="Times New Roman" w:cs="Times New Roman"/>
          <w:sz w:val="28"/>
          <w:szCs w:val="28"/>
          <w:lang w:val="ru-RU"/>
        </w:rPr>
        <w:t xml:space="preserve"> силовых и </w:t>
      </w:r>
      <w:r>
        <w:rPr>
          <w:rFonts w:hint="default" w:ascii="Times New Roman" w:hAnsi="Times New Roman" w:cs="Times New Roman"/>
          <w:sz w:val="28"/>
          <w:szCs w:val="28"/>
        </w:rPr>
        <w:t xml:space="preserve">скоростно-силовых способностей, улучшить контрольные результаты обязательных тестов физической подготовленности </w:t>
      </w:r>
      <w:r>
        <w:rPr>
          <w:rFonts w:hint="default" w:ascii="Times New Roman" w:hAnsi="Times New Roman" w:cs="Times New Roman"/>
          <w:sz w:val="28"/>
          <w:szCs w:val="28"/>
          <w:lang w:val="ru-RU"/>
        </w:rPr>
        <w:t>школьников старшего школьного возраста</w:t>
      </w:r>
      <w:r>
        <w:rPr>
          <w:rFonts w:hint="default" w:ascii="Times New Roman" w:hAnsi="Times New Roman" w:cs="Times New Roman"/>
          <w:sz w:val="28"/>
          <w:szCs w:val="28"/>
        </w:rPr>
        <w:t>, подготовиться к сдаче норм</w:t>
      </w:r>
      <w:r>
        <w:rPr>
          <w:rFonts w:hint="default" w:ascii="Times New Roman" w:hAnsi="Times New Roman" w:cs="Times New Roman"/>
          <w:spacing w:val="-2"/>
          <w:sz w:val="28"/>
          <w:szCs w:val="28"/>
        </w:rPr>
        <w:t xml:space="preserve"> </w:t>
      </w:r>
      <w:r>
        <w:rPr>
          <w:rFonts w:hint="default" w:ascii="Times New Roman" w:hAnsi="Times New Roman" w:cs="Times New Roman"/>
          <w:sz w:val="28"/>
          <w:szCs w:val="28"/>
        </w:rPr>
        <w:t>ГТО</w:t>
      </w:r>
      <w:r>
        <w:rPr>
          <w:rFonts w:hint="default" w:ascii="Times New Roman" w:hAnsi="Times New Roman" w:cs="Times New Roman"/>
          <w:sz w:val="28"/>
          <w:szCs w:val="28"/>
          <w:lang w:val="ru-RU"/>
        </w:rPr>
        <w:t xml:space="preserve"> и поступлению в ВУЗы физической культуры и спорта.</w:t>
      </w:r>
    </w:p>
    <w:p>
      <w:pPr>
        <w:spacing w:after="0" w:line="240" w:lineRule="auto"/>
        <w:jc w:val="both"/>
        <w:rPr>
          <w:rFonts w:hint="default" w:ascii="Times New Roman" w:hAnsi="Times New Roman" w:cs="Times New Roman"/>
          <w:sz w:val="28"/>
          <w:szCs w:val="28"/>
        </w:rPr>
        <w:sectPr>
          <w:footerReference r:id="rId3" w:type="default"/>
          <w:pgSz w:w="11850" w:h="16783"/>
          <w:pgMar w:top="1060" w:right="780" w:bottom="920" w:left="820" w:header="0" w:footer="734" w:gutter="0"/>
          <w:lnNumType w:countBy="0" w:restart="continuous"/>
          <w:cols w:equalWidth="0" w:num="1">
            <w:col w:w="6800"/>
          </w:cols>
        </w:sectPr>
      </w:pPr>
    </w:p>
    <w:p>
      <w:pPr>
        <w:pStyle w:val="2"/>
        <w:spacing w:line="240" w:lineRule="auto"/>
        <w:ind w:left="1119"/>
        <w:jc w:val="center"/>
        <w:rPr>
          <w:rFonts w:hint="default" w:ascii="Times New Roman" w:hAnsi="Times New Roman" w:cs="Times New Roman"/>
          <w:sz w:val="28"/>
          <w:szCs w:val="28"/>
        </w:rPr>
      </w:pPr>
      <w:r>
        <w:rPr>
          <w:rFonts w:hint="default" w:ascii="Times New Roman" w:hAnsi="Times New Roman" w:cs="Times New Roman"/>
          <w:sz w:val="28"/>
          <w:szCs w:val="28"/>
        </w:rPr>
        <w:t>1. СКОРОСТНО-СИЛОВАЯ ПОДГОТОВКА</w:t>
      </w:r>
    </w:p>
    <w:p>
      <w:pPr>
        <w:pStyle w:val="4"/>
        <w:spacing w:before="7" w:line="240" w:lineRule="auto"/>
        <w:rPr>
          <w:rFonts w:hint="default" w:ascii="Times New Roman" w:hAnsi="Times New Roman" w:cs="Times New Roman"/>
          <w:b/>
          <w:sz w:val="28"/>
          <w:szCs w:val="28"/>
        </w:rPr>
      </w:pPr>
    </w:p>
    <w:p>
      <w:pPr>
        <w:pStyle w:val="4"/>
        <w:spacing w:line="240" w:lineRule="auto"/>
        <w:ind w:left="313" w:right="349" w:firstLine="708"/>
        <w:jc w:val="both"/>
        <w:rPr>
          <w:rFonts w:hint="default" w:ascii="Times New Roman" w:hAnsi="Times New Roman" w:cs="Times New Roman"/>
          <w:sz w:val="28"/>
          <w:szCs w:val="28"/>
        </w:rPr>
      </w:pPr>
      <w:r>
        <w:rPr>
          <w:rFonts w:hint="default" w:ascii="Times New Roman" w:hAnsi="Times New Roman" w:cs="Times New Roman"/>
          <w:sz w:val="28"/>
          <w:szCs w:val="28"/>
        </w:rPr>
        <w:t>Скоростно-силовая подготовка – важная составная часть всесторонней физической подготовки. Два физических качества, быстрота и сила мышечного сокращения постоянно связаны с движением и определяют его.</w:t>
      </w:r>
    </w:p>
    <w:p>
      <w:pPr>
        <w:pStyle w:val="4"/>
        <w:spacing w:before="1" w:line="240" w:lineRule="auto"/>
        <w:ind w:left="313" w:right="350" w:firstLine="708"/>
        <w:jc w:val="both"/>
        <w:rPr>
          <w:rFonts w:hint="default" w:ascii="Times New Roman" w:hAnsi="Times New Roman" w:cs="Times New Roman"/>
          <w:sz w:val="28"/>
          <w:szCs w:val="28"/>
        </w:rPr>
      </w:pPr>
      <w:r>
        <w:rPr>
          <w:rFonts w:hint="default" w:ascii="Times New Roman" w:hAnsi="Times New Roman" w:cs="Times New Roman"/>
          <w:sz w:val="28"/>
          <w:szCs w:val="28"/>
        </w:rPr>
        <w:t>Скоростно-силовая подготовка – совокупность средств и методов комплексного воспитания быстроты и силы с целью обеспечения всестороннего гармонического физического развития.</w:t>
      </w:r>
    </w:p>
    <w:p>
      <w:pPr>
        <w:pStyle w:val="4"/>
        <w:spacing w:before="2" w:line="240" w:lineRule="auto"/>
        <w:ind w:left="313" w:right="350" w:firstLine="708"/>
        <w:jc w:val="both"/>
        <w:rPr>
          <w:rFonts w:hint="default" w:ascii="Times New Roman" w:hAnsi="Times New Roman" w:cs="Times New Roman"/>
          <w:sz w:val="28"/>
          <w:szCs w:val="28"/>
        </w:rPr>
      </w:pPr>
      <w:r>
        <w:rPr>
          <w:rFonts w:hint="default" w:ascii="Times New Roman" w:hAnsi="Times New Roman" w:cs="Times New Roman"/>
          <w:sz w:val="28"/>
          <w:szCs w:val="28"/>
        </w:rPr>
        <w:t>Под скоростно-силовыми способностями понимается способность человека к развитию максимальной мощности усилий в кратчайший промежуток времени.</w:t>
      </w:r>
    </w:p>
    <w:p>
      <w:pPr>
        <w:pStyle w:val="4"/>
        <w:spacing w:line="240" w:lineRule="auto"/>
        <w:ind w:left="1021"/>
        <w:jc w:val="both"/>
        <w:rPr>
          <w:rFonts w:hint="default" w:ascii="Times New Roman" w:hAnsi="Times New Roman" w:cs="Times New Roman"/>
          <w:sz w:val="28"/>
          <w:szCs w:val="28"/>
        </w:rPr>
      </w:pPr>
      <w:r>
        <w:rPr>
          <w:rFonts w:hint="default" w:ascii="Times New Roman" w:hAnsi="Times New Roman" w:cs="Times New Roman"/>
          <w:sz w:val="28"/>
          <w:szCs w:val="28"/>
        </w:rPr>
        <w:t>Скоростно-силовые способности зависят:</w:t>
      </w:r>
    </w:p>
    <w:p>
      <w:pPr>
        <w:pStyle w:val="9"/>
        <w:numPr>
          <w:ilvl w:val="0"/>
          <w:numId w:val="1"/>
        </w:numPr>
        <w:tabs>
          <w:tab w:val="left" w:pos="1147"/>
        </w:tabs>
        <w:spacing w:before="0" w:after="0" w:line="240" w:lineRule="auto"/>
        <w:ind w:left="1146" w:right="0" w:hanging="126"/>
        <w:jc w:val="both"/>
        <w:rPr>
          <w:rFonts w:hint="default" w:ascii="Times New Roman" w:hAnsi="Times New Roman" w:cs="Times New Roman"/>
          <w:sz w:val="28"/>
          <w:szCs w:val="28"/>
        </w:rPr>
      </w:pPr>
      <w:r>
        <w:rPr>
          <w:rFonts w:hint="default" w:ascii="Times New Roman" w:hAnsi="Times New Roman" w:cs="Times New Roman"/>
          <w:sz w:val="28"/>
          <w:szCs w:val="28"/>
        </w:rPr>
        <w:t>от состояния нервно-мышечного</w:t>
      </w:r>
      <w:r>
        <w:rPr>
          <w:rFonts w:hint="default" w:ascii="Times New Roman" w:hAnsi="Times New Roman" w:cs="Times New Roman"/>
          <w:spacing w:val="-5"/>
          <w:sz w:val="28"/>
          <w:szCs w:val="28"/>
        </w:rPr>
        <w:t xml:space="preserve"> </w:t>
      </w:r>
      <w:r>
        <w:rPr>
          <w:rFonts w:hint="default" w:ascii="Times New Roman" w:hAnsi="Times New Roman" w:cs="Times New Roman"/>
          <w:sz w:val="28"/>
          <w:szCs w:val="28"/>
        </w:rPr>
        <w:t>аппарата,</w:t>
      </w:r>
    </w:p>
    <w:p>
      <w:pPr>
        <w:pStyle w:val="9"/>
        <w:numPr>
          <w:ilvl w:val="0"/>
          <w:numId w:val="1"/>
        </w:numPr>
        <w:tabs>
          <w:tab w:val="left" w:pos="1147"/>
        </w:tabs>
        <w:spacing w:before="1" w:after="0" w:line="240" w:lineRule="auto"/>
        <w:ind w:left="1146" w:right="0" w:hanging="126"/>
        <w:jc w:val="both"/>
        <w:rPr>
          <w:rFonts w:hint="default" w:ascii="Times New Roman" w:hAnsi="Times New Roman" w:cs="Times New Roman"/>
          <w:sz w:val="28"/>
          <w:szCs w:val="28"/>
        </w:rPr>
      </w:pPr>
      <w:r>
        <w:rPr>
          <w:rFonts w:hint="default" w:ascii="Times New Roman" w:hAnsi="Times New Roman" w:cs="Times New Roman"/>
          <w:sz w:val="28"/>
          <w:szCs w:val="28"/>
        </w:rPr>
        <w:t>от абсолютной силы мышц,</w:t>
      </w:r>
    </w:p>
    <w:p>
      <w:pPr>
        <w:pStyle w:val="9"/>
        <w:numPr>
          <w:ilvl w:val="0"/>
          <w:numId w:val="1"/>
        </w:numPr>
        <w:tabs>
          <w:tab w:val="left" w:pos="1151"/>
        </w:tabs>
        <w:spacing w:before="0" w:after="0" w:line="240" w:lineRule="auto"/>
        <w:ind w:left="313" w:right="354" w:firstLine="708"/>
        <w:jc w:val="both"/>
        <w:rPr>
          <w:rFonts w:hint="default" w:ascii="Times New Roman" w:hAnsi="Times New Roman" w:cs="Times New Roman"/>
          <w:sz w:val="28"/>
          <w:szCs w:val="28"/>
        </w:rPr>
      </w:pPr>
      <w:r>
        <w:rPr>
          <w:rFonts w:hint="default" w:ascii="Times New Roman" w:hAnsi="Times New Roman" w:cs="Times New Roman"/>
          <w:sz w:val="28"/>
          <w:szCs w:val="28"/>
        </w:rPr>
        <w:t>от способности мышц к быстрому нарастанию усилия в начале движения.</w:t>
      </w:r>
    </w:p>
    <w:p>
      <w:pPr>
        <w:pStyle w:val="4"/>
        <w:spacing w:before="4" w:line="240" w:lineRule="auto"/>
        <w:rPr>
          <w:rFonts w:hint="default" w:ascii="Times New Roman" w:hAnsi="Times New Roman" w:cs="Times New Roman"/>
          <w:sz w:val="28"/>
          <w:szCs w:val="28"/>
        </w:rPr>
      </w:pPr>
    </w:p>
    <w:p>
      <w:pPr>
        <w:pStyle w:val="2"/>
        <w:spacing w:before="0" w:line="240" w:lineRule="auto"/>
        <w:ind w:left="508" w:right="547"/>
        <w:jc w:val="center"/>
        <w:rPr>
          <w:rFonts w:hint="default" w:ascii="Times New Roman" w:hAnsi="Times New Roman" w:cs="Times New Roman"/>
          <w:sz w:val="28"/>
          <w:szCs w:val="28"/>
        </w:rPr>
      </w:pPr>
      <w:r>
        <w:rPr>
          <w:rFonts w:hint="default" w:ascii="Times New Roman" w:hAnsi="Times New Roman" w:cs="Times New Roman"/>
          <w:sz w:val="28"/>
          <w:szCs w:val="28"/>
        </w:rPr>
        <w:t>Структура скоростно-силовых способностей</w:t>
      </w:r>
    </w:p>
    <w:p>
      <w:pPr>
        <w:pStyle w:val="4"/>
        <w:spacing w:before="7" w:line="240" w:lineRule="auto"/>
        <w:rPr>
          <w:rFonts w:hint="default" w:ascii="Times New Roman" w:hAnsi="Times New Roman" w:cs="Times New Roman"/>
          <w:b/>
          <w:sz w:val="28"/>
          <w:szCs w:val="28"/>
        </w:rPr>
      </w:pPr>
    </w:p>
    <w:p>
      <w:pPr>
        <w:pStyle w:val="9"/>
        <w:numPr>
          <w:ilvl w:val="0"/>
          <w:numId w:val="2"/>
        </w:numPr>
        <w:tabs>
          <w:tab w:val="left" w:pos="1242"/>
        </w:tabs>
        <w:spacing w:before="0" w:after="0" w:line="240" w:lineRule="auto"/>
        <w:ind w:left="1242" w:right="0" w:hanging="221"/>
        <w:jc w:val="both"/>
        <w:rPr>
          <w:rFonts w:hint="default" w:ascii="Times New Roman" w:hAnsi="Times New Roman" w:cs="Times New Roman"/>
          <w:sz w:val="28"/>
          <w:szCs w:val="28"/>
        </w:rPr>
      </w:pPr>
      <w:r>
        <w:rPr>
          <w:rFonts w:hint="default" w:ascii="Times New Roman" w:hAnsi="Times New Roman" w:cs="Times New Roman"/>
          <w:sz w:val="28"/>
          <w:szCs w:val="28"/>
        </w:rPr>
        <w:t>Абсолютная</w:t>
      </w:r>
      <w:r>
        <w:rPr>
          <w:rFonts w:hint="default" w:ascii="Times New Roman" w:hAnsi="Times New Roman" w:cs="Times New Roman"/>
          <w:spacing w:val="-1"/>
          <w:sz w:val="28"/>
          <w:szCs w:val="28"/>
        </w:rPr>
        <w:t xml:space="preserve"> </w:t>
      </w:r>
      <w:r>
        <w:rPr>
          <w:rFonts w:hint="default" w:ascii="Times New Roman" w:hAnsi="Times New Roman" w:cs="Times New Roman"/>
          <w:sz w:val="28"/>
          <w:szCs w:val="28"/>
        </w:rPr>
        <w:t>сила.</w:t>
      </w:r>
    </w:p>
    <w:p>
      <w:pPr>
        <w:pStyle w:val="9"/>
        <w:numPr>
          <w:ilvl w:val="0"/>
          <w:numId w:val="2"/>
        </w:numPr>
        <w:tabs>
          <w:tab w:val="left" w:pos="1264"/>
        </w:tabs>
        <w:spacing w:before="0" w:after="0" w:line="240" w:lineRule="auto"/>
        <w:ind w:left="313" w:right="350" w:firstLine="708"/>
        <w:jc w:val="both"/>
        <w:rPr>
          <w:rFonts w:hint="default" w:ascii="Times New Roman" w:hAnsi="Times New Roman" w:cs="Times New Roman"/>
          <w:sz w:val="28"/>
          <w:szCs w:val="28"/>
        </w:rPr>
      </w:pPr>
      <w:r>
        <w:rPr>
          <w:rFonts w:hint="default" w:ascii="Times New Roman" w:hAnsi="Times New Roman" w:cs="Times New Roman"/>
          <w:sz w:val="28"/>
          <w:szCs w:val="28"/>
        </w:rPr>
        <w:t>Стартовая сила – способность мышц к быстрому развитию рабочего усилия в начальный момент</w:t>
      </w:r>
      <w:r>
        <w:rPr>
          <w:rFonts w:hint="default" w:ascii="Times New Roman" w:hAnsi="Times New Roman" w:cs="Times New Roman"/>
          <w:spacing w:val="-7"/>
          <w:sz w:val="28"/>
          <w:szCs w:val="28"/>
        </w:rPr>
        <w:t xml:space="preserve"> </w:t>
      </w:r>
      <w:r>
        <w:rPr>
          <w:rFonts w:hint="default" w:ascii="Times New Roman" w:hAnsi="Times New Roman" w:cs="Times New Roman"/>
          <w:sz w:val="28"/>
          <w:szCs w:val="28"/>
        </w:rPr>
        <w:t>напряжения.</w:t>
      </w:r>
    </w:p>
    <w:p>
      <w:pPr>
        <w:pStyle w:val="9"/>
        <w:numPr>
          <w:ilvl w:val="0"/>
          <w:numId w:val="2"/>
        </w:numPr>
        <w:tabs>
          <w:tab w:val="left" w:pos="1293"/>
        </w:tabs>
        <w:spacing w:before="0" w:after="0" w:line="240" w:lineRule="auto"/>
        <w:ind w:left="313" w:right="349" w:firstLine="708"/>
        <w:jc w:val="both"/>
        <w:rPr>
          <w:rFonts w:hint="default" w:ascii="Times New Roman" w:hAnsi="Times New Roman" w:cs="Times New Roman"/>
          <w:sz w:val="28"/>
          <w:szCs w:val="28"/>
        </w:rPr>
      </w:pPr>
      <w:r>
        <w:rPr>
          <w:rFonts w:hint="default" w:ascii="Times New Roman" w:hAnsi="Times New Roman" w:cs="Times New Roman"/>
          <w:sz w:val="28"/>
          <w:szCs w:val="28"/>
        </w:rPr>
        <w:t>Ускоряющая сила – способность мышц к быстрому наращиванию рабочего усилия в условиях начавшегося их сокращения.</w:t>
      </w:r>
    </w:p>
    <w:p>
      <w:pPr>
        <w:pStyle w:val="9"/>
        <w:numPr>
          <w:ilvl w:val="0"/>
          <w:numId w:val="2"/>
        </w:numPr>
        <w:tabs>
          <w:tab w:val="left" w:pos="1242"/>
        </w:tabs>
        <w:spacing w:before="2" w:after="0" w:line="240" w:lineRule="auto"/>
        <w:ind w:left="1242" w:right="0" w:hanging="221"/>
        <w:jc w:val="both"/>
        <w:rPr>
          <w:rFonts w:hint="default" w:ascii="Times New Roman" w:hAnsi="Times New Roman" w:cs="Times New Roman"/>
          <w:sz w:val="28"/>
          <w:szCs w:val="28"/>
        </w:rPr>
      </w:pPr>
      <w:r>
        <w:rPr>
          <w:rFonts w:hint="default" w:ascii="Times New Roman" w:hAnsi="Times New Roman" w:cs="Times New Roman"/>
          <w:sz w:val="28"/>
          <w:szCs w:val="28"/>
        </w:rPr>
        <w:t>Абсолютная быстрота сокращения</w:t>
      </w:r>
      <w:r>
        <w:rPr>
          <w:rFonts w:hint="default" w:ascii="Times New Roman" w:hAnsi="Times New Roman" w:cs="Times New Roman"/>
          <w:spacing w:val="-4"/>
          <w:sz w:val="28"/>
          <w:szCs w:val="28"/>
        </w:rPr>
        <w:t xml:space="preserve"> </w:t>
      </w:r>
      <w:r>
        <w:rPr>
          <w:rFonts w:hint="default" w:ascii="Times New Roman" w:hAnsi="Times New Roman" w:cs="Times New Roman"/>
          <w:sz w:val="28"/>
          <w:szCs w:val="28"/>
        </w:rPr>
        <w:t>мышц.</w:t>
      </w:r>
    </w:p>
    <w:p>
      <w:pPr>
        <w:pStyle w:val="4"/>
        <w:spacing w:line="240" w:lineRule="auto"/>
        <w:ind w:left="313" w:right="349" w:firstLine="708"/>
        <w:jc w:val="both"/>
        <w:rPr>
          <w:rFonts w:hint="default" w:ascii="Times New Roman" w:hAnsi="Times New Roman" w:cs="Times New Roman"/>
          <w:sz w:val="28"/>
          <w:szCs w:val="28"/>
        </w:rPr>
      </w:pPr>
      <w:r>
        <w:rPr>
          <w:rFonts w:hint="default" w:ascii="Times New Roman" w:hAnsi="Times New Roman" w:cs="Times New Roman"/>
          <w:sz w:val="28"/>
          <w:szCs w:val="28"/>
        </w:rPr>
        <w:t>Общая тенденция состоит в следующем: чем меньше сопротивление движению и чем оно короче, тем большую роль играют абсолютная быстрота движений и стартовая сила и наоборот.</w:t>
      </w:r>
    </w:p>
    <w:p>
      <w:pPr>
        <w:pStyle w:val="4"/>
        <w:spacing w:before="1" w:line="240" w:lineRule="auto"/>
        <w:ind w:left="313" w:right="347" w:firstLine="708"/>
        <w:jc w:val="both"/>
        <w:rPr>
          <w:rFonts w:hint="default" w:ascii="Times New Roman" w:hAnsi="Times New Roman" w:cs="Times New Roman"/>
          <w:sz w:val="28"/>
          <w:szCs w:val="28"/>
        </w:rPr>
      </w:pPr>
      <w:r>
        <w:rPr>
          <w:rFonts w:hint="default" w:ascii="Times New Roman" w:hAnsi="Times New Roman" w:cs="Times New Roman"/>
          <w:sz w:val="28"/>
          <w:szCs w:val="28"/>
        </w:rPr>
        <w:t>При проявлении скоростно-силовых способностей сила и быстрота не достигают своих абсолютных величин. Например, спортсмен выполняет рывок или толчок штанги, при этом он проявляет 80% силовых качеств и 20% скоростных от абсолютных величин. При метании копья с разбега - 20% силовых и  80% скоростных.</w:t>
      </w:r>
    </w:p>
    <w:p>
      <w:pPr>
        <w:pStyle w:val="4"/>
        <w:spacing w:before="80" w:line="240" w:lineRule="auto"/>
        <w:ind w:left="313" w:right="346" w:firstLine="708"/>
        <w:jc w:val="both"/>
        <w:rPr>
          <w:rFonts w:hint="default" w:ascii="Times New Roman" w:hAnsi="Times New Roman" w:cs="Times New Roman"/>
          <w:sz w:val="28"/>
          <w:szCs w:val="28"/>
        </w:rPr>
      </w:pPr>
      <w:r>
        <w:rPr>
          <w:rFonts w:hint="default" w:ascii="Times New Roman" w:hAnsi="Times New Roman" w:cs="Times New Roman"/>
          <w:sz w:val="28"/>
          <w:szCs w:val="28"/>
        </w:rPr>
        <w:t>При проявлении скоростно-силовых способностей ведущее место занимает градиент силы (прирост силы в единицу времени). В тяж</w:t>
      </w:r>
      <w:r>
        <w:rPr>
          <w:rFonts w:hint="default" w:ascii="Times New Roman" w:hAnsi="Times New Roman" w:cs="Times New Roman"/>
          <w:sz w:val="28"/>
          <w:szCs w:val="28"/>
          <w:lang w:val="ru-RU"/>
        </w:rPr>
        <w:t>ё</w:t>
      </w:r>
      <w:r>
        <w:rPr>
          <w:rFonts w:hint="default" w:ascii="Times New Roman" w:hAnsi="Times New Roman" w:cs="Times New Roman"/>
          <w:sz w:val="28"/>
          <w:szCs w:val="28"/>
        </w:rPr>
        <w:t>лой атлетике степень значимости градиента силы наименьшая, а в видах спорта, где величина преодолевающего сопротивления уменьшается, значение градиента силы возрастает.</w:t>
      </w:r>
    </w:p>
    <w:p>
      <w:pPr>
        <w:pStyle w:val="4"/>
        <w:spacing w:before="2" w:line="240" w:lineRule="auto"/>
        <w:ind w:left="313" w:right="349" w:firstLine="708"/>
        <w:jc w:val="both"/>
        <w:rPr>
          <w:rFonts w:hint="default" w:ascii="Times New Roman" w:hAnsi="Times New Roman" w:cs="Times New Roman"/>
          <w:sz w:val="28"/>
          <w:szCs w:val="28"/>
        </w:rPr>
      </w:pPr>
      <w:r>
        <w:rPr>
          <w:rFonts w:hint="default" w:ascii="Times New Roman" w:hAnsi="Times New Roman" w:cs="Times New Roman"/>
          <w:sz w:val="28"/>
          <w:szCs w:val="28"/>
        </w:rPr>
        <w:t>Среди многочисленных форм проявления скоростно-силовых способностей наиболее распростран</w:t>
      </w:r>
      <w:r>
        <w:rPr>
          <w:rFonts w:hint="default" w:ascii="Times New Roman" w:hAnsi="Times New Roman" w:cs="Times New Roman"/>
          <w:sz w:val="28"/>
          <w:szCs w:val="28"/>
          <w:lang w:val="ru-RU"/>
        </w:rPr>
        <w:t>ё</w:t>
      </w:r>
      <w:r>
        <w:rPr>
          <w:rFonts w:hint="default" w:ascii="Times New Roman" w:hAnsi="Times New Roman" w:cs="Times New Roman"/>
          <w:sz w:val="28"/>
          <w:szCs w:val="28"/>
        </w:rPr>
        <w:t>нными считают прыжковые упражнения.</w:t>
      </w:r>
    </w:p>
    <w:p>
      <w:pPr>
        <w:pStyle w:val="4"/>
        <w:spacing w:before="6" w:line="240" w:lineRule="auto"/>
        <w:rPr>
          <w:rFonts w:hint="default" w:ascii="Times New Roman" w:hAnsi="Times New Roman" w:cs="Times New Roman"/>
          <w:sz w:val="28"/>
          <w:szCs w:val="28"/>
        </w:rPr>
      </w:pPr>
    </w:p>
    <w:p>
      <w:pPr>
        <w:pStyle w:val="2"/>
        <w:spacing w:before="0" w:line="240" w:lineRule="auto"/>
        <w:ind w:left="505" w:right="547"/>
        <w:jc w:val="center"/>
        <w:rPr>
          <w:rFonts w:hint="default" w:ascii="Times New Roman" w:hAnsi="Times New Roman" w:cs="Times New Roman"/>
          <w:sz w:val="28"/>
          <w:szCs w:val="28"/>
        </w:rPr>
      </w:pPr>
      <w:r>
        <w:rPr>
          <w:rFonts w:hint="default" w:ascii="Times New Roman" w:hAnsi="Times New Roman" w:cs="Times New Roman"/>
          <w:sz w:val="28"/>
          <w:szCs w:val="28"/>
        </w:rPr>
        <w:t>Оценка уровня скоростно-силовых способностей</w:t>
      </w:r>
    </w:p>
    <w:p>
      <w:pPr>
        <w:pStyle w:val="4"/>
        <w:spacing w:before="4" w:line="240" w:lineRule="auto"/>
        <w:rPr>
          <w:rFonts w:hint="default" w:ascii="Times New Roman" w:hAnsi="Times New Roman" w:cs="Times New Roman"/>
          <w:b/>
          <w:sz w:val="28"/>
          <w:szCs w:val="28"/>
        </w:rPr>
      </w:pPr>
    </w:p>
    <w:p>
      <w:pPr>
        <w:pStyle w:val="4"/>
        <w:spacing w:before="1" w:line="240" w:lineRule="auto"/>
        <w:ind w:left="313" w:right="349" w:firstLine="708"/>
        <w:jc w:val="both"/>
        <w:rPr>
          <w:rFonts w:hint="default" w:ascii="Times New Roman" w:hAnsi="Times New Roman" w:cs="Times New Roman"/>
          <w:sz w:val="28"/>
          <w:szCs w:val="28"/>
        </w:rPr>
      </w:pPr>
      <w:r>
        <w:rPr>
          <w:rFonts w:hint="default" w:ascii="Times New Roman" w:hAnsi="Times New Roman" w:cs="Times New Roman"/>
          <w:sz w:val="28"/>
          <w:szCs w:val="28"/>
        </w:rPr>
        <w:t>Для определения уровня развития скоростно-силовых способностей используются следующие контрольные упражнения:</w:t>
      </w:r>
    </w:p>
    <w:p>
      <w:pPr>
        <w:pStyle w:val="4"/>
        <w:spacing w:before="91" w:line="240" w:lineRule="auto"/>
        <w:ind w:left="313" w:right="349" w:firstLine="708"/>
        <w:jc w:val="both"/>
        <w:rPr>
          <w:rFonts w:hint="default" w:ascii="Times New Roman" w:hAnsi="Times New Roman" w:cs="Times New Roman"/>
          <w:sz w:val="28"/>
          <w:szCs w:val="28"/>
        </w:rPr>
      </w:pPr>
      <w:r>
        <w:rPr>
          <w:rFonts w:hint="default" w:ascii="Times New Roman" w:hAnsi="Times New Roman" w:cs="Times New Roman"/>
          <w:sz w:val="28"/>
          <w:szCs w:val="28"/>
          <w:lang w:val="ru-RU"/>
        </w:rPr>
        <w:t xml:space="preserve">1). </w:t>
      </w:r>
      <w:r>
        <w:rPr>
          <w:rFonts w:hint="default" w:ascii="Times New Roman" w:hAnsi="Times New Roman" w:cs="Times New Roman"/>
          <w:sz w:val="28"/>
          <w:szCs w:val="28"/>
        </w:rPr>
        <w:t>Прыжок в длину с места толчком двумя ногами выполняется в секторе для горизонтальных прыжков в спортзале. Участник принимает исходное положение (далее И.п.): ноги на ширине плеч, ступни параллельно, носки ног перед линией отталкивания. Одновременным толчком двух ног выполняется прыжок впер</w:t>
      </w:r>
      <w:r>
        <w:rPr>
          <w:rFonts w:hint="default" w:ascii="Times New Roman" w:hAnsi="Times New Roman" w:cs="Times New Roman"/>
          <w:sz w:val="28"/>
          <w:szCs w:val="28"/>
          <w:lang w:val="ru-RU"/>
        </w:rPr>
        <w:t>ё</w:t>
      </w:r>
      <w:r>
        <w:rPr>
          <w:rFonts w:hint="default" w:ascii="Times New Roman" w:hAnsi="Times New Roman" w:cs="Times New Roman"/>
          <w:sz w:val="28"/>
          <w:szCs w:val="28"/>
        </w:rPr>
        <w:t>д. Мах руками разреш</w:t>
      </w:r>
      <w:r>
        <w:rPr>
          <w:rFonts w:hint="default" w:ascii="Times New Roman" w:hAnsi="Times New Roman" w:cs="Times New Roman"/>
          <w:sz w:val="28"/>
          <w:szCs w:val="28"/>
          <w:lang w:val="ru-RU"/>
        </w:rPr>
        <w:t>ё</w:t>
      </w:r>
      <w:r>
        <w:rPr>
          <w:rFonts w:hint="default" w:ascii="Times New Roman" w:hAnsi="Times New Roman" w:cs="Times New Roman"/>
          <w:sz w:val="28"/>
          <w:szCs w:val="28"/>
        </w:rPr>
        <w:t>н.</w:t>
      </w:r>
    </w:p>
    <w:p>
      <w:pPr>
        <w:pStyle w:val="4"/>
        <w:spacing w:line="240" w:lineRule="auto"/>
        <w:ind w:left="313" w:right="349" w:firstLine="708"/>
        <w:jc w:val="both"/>
        <w:rPr>
          <w:rFonts w:hint="default" w:ascii="Times New Roman" w:hAnsi="Times New Roman" w:cs="Times New Roman"/>
          <w:sz w:val="28"/>
          <w:szCs w:val="28"/>
        </w:rPr>
      </w:pPr>
      <w:r>
        <w:rPr>
          <w:rFonts w:hint="default" w:ascii="Times New Roman" w:hAnsi="Times New Roman" w:cs="Times New Roman"/>
          <w:sz w:val="28"/>
          <w:szCs w:val="28"/>
        </w:rPr>
        <w:t>Измерение производится по перпендикулярной прямой от места отталкивания до ближайшего следа, оставленного любой частью тела</w:t>
      </w:r>
      <w:r>
        <w:rPr>
          <w:rFonts w:hint="default" w:ascii="Times New Roman" w:hAnsi="Times New Roman" w:cs="Times New Roman"/>
          <w:spacing w:val="-1"/>
          <w:sz w:val="28"/>
          <w:szCs w:val="28"/>
        </w:rPr>
        <w:t xml:space="preserve"> </w:t>
      </w:r>
      <w:r>
        <w:rPr>
          <w:rFonts w:hint="default" w:ascii="Times New Roman" w:hAnsi="Times New Roman" w:cs="Times New Roman"/>
          <w:sz w:val="28"/>
          <w:szCs w:val="28"/>
        </w:rPr>
        <w:t>участника.</w:t>
      </w:r>
    </w:p>
    <w:p>
      <w:pPr>
        <w:pStyle w:val="4"/>
        <w:spacing w:before="1" w:line="240" w:lineRule="auto"/>
        <w:ind w:left="313" w:right="355" w:firstLine="708"/>
        <w:jc w:val="both"/>
        <w:rPr>
          <w:rFonts w:hint="default" w:ascii="Times New Roman" w:hAnsi="Times New Roman" w:cs="Times New Roman"/>
          <w:sz w:val="28"/>
          <w:szCs w:val="28"/>
        </w:rPr>
      </w:pPr>
      <w:r>
        <w:rPr>
          <w:rFonts w:hint="default" w:ascii="Times New Roman" w:hAnsi="Times New Roman" w:cs="Times New Roman"/>
          <w:sz w:val="28"/>
          <w:szCs w:val="28"/>
        </w:rPr>
        <w:t>Участнику предоставляются три попытки. В зач</w:t>
      </w:r>
      <w:r>
        <w:rPr>
          <w:rFonts w:hint="default" w:ascii="Times New Roman" w:hAnsi="Times New Roman" w:cs="Times New Roman"/>
          <w:sz w:val="28"/>
          <w:szCs w:val="28"/>
          <w:lang w:val="ru-RU"/>
        </w:rPr>
        <w:t>ё</w:t>
      </w:r>
      <w:r>
        <w:rPr>
          <w:rFonts w:hint="default" w:ascii="Times New Roman" w:hAnsi="Times New Roman" w:cs="Times New Roman"/>
          <w:sz w:val="28"/>
          <w:szCs w:val="28"/>
        </w:rPr>
        <w:t>т ид</w:t>
      </w:r>
      <w:r>
        <w:rPr>
          <w:rFonts w:hint="default" w:ascii="Times New Roman" w:hAnsi="Times New Roman" w:cs="Times New Roman"/>
          <w:sz w:val="28"/>
          <w:szCs w:val="28"/>
          <w:lang w:val="ru-RU"/>
        </w:rPr>
        <w:t>ё</w:t>
      </w:r>
      <w:r>
        <w:rPr>
          <w:rFonts w:hint="default" w:ascii="Times New Roman" w:hAnsi="Times New Roman" w:cs="Times New Roman"/>
          <w:sz w:val="28"/>
          <w:szCs w:val="28"/>
        </w:rPr>
        <w:t>т лучший результат.</w:t>
      </w:r>
    </w:p>
    <w:p>
      <w:pPr>
        <w:pStyle w:val="4"/>
        <w:keepNext w:val="0"/>
        <w:keepLines w:val="0"/>
        <w:pageBreakBefore w:val="0"/>
        <w:widowControl w:val="0"/>
        <w:kinsoku/>
        <w:wordWrap/>
        <w:overflowPunct/>
        <w:topLinePunct w:val="0"/>
        <w:autoSpaceDE w:val="0"/>
        <w:autoSpaceDN w:val="0"/>
        <w:bidi w:val="0"/>
        <w:adjustRightInd/>
        <w:snapToGrid/>
        <w:spacing w:line="240" w:lineRule="auto"/>
        <w:ind w:left="312" w:right="349" w:firstLine="709"/>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Ошибки: заступ за линию отталкивания или касание е</w:t>
      </w:r>
      <w:r>
        <w:rPr>
          <w:rFonts w:hint="default" w:ascii="Times New Roman" w:hAnsi="Times New Roman" w:cs="Times New Roman"/>
          <w:sz w:val="28"/>
          <w:szCs w:val="28"/>
          <w:lang w:val="ru-RU"/>
        </w:rPr>
        <w:t>ё</w:t>
      </w:r>
      <w:r>
        <w:rPr>
          <w:rFonts w:hint="default" w:ascii="Times New Roman" w:hAnsi="Times New Roman" w:cs="Times New Roman"/>
          <w:sz w:val="28"/>
          <w:szCs w:val="28"/>
        </w:rPr>
        <w:t>; выполнение отталкивания с предварительного подскока; отталкивание ногами разноим</w:t>
      </w:r>
      <w:r>
        <w:rPr>
          <w:rFonts w:hint="default" w:ascii="Times New Roman" w:hAnsi="Times New Roman" w:cs="Times New Roman"/>
          <w:sz w:val="28"/>
          <w:szCs w:val="28"/>
          <w:lang w:val="ru-RU"/>
        </w:rPr>
        <w:t>ё</w:t>
      </w:r>
      <w:r>
        <w:rPr>
          <w:rFonts w:hint="default" w:ascii="Times New Roman" w:hAnsi="Times New Roman" w:cs="Times New Roman"/>
          <w:sz w:val="28"/>
          <w:szCs w:val="28"/>
        </w:rPr>
        <w:t>нно.</w:t>
      </w:r>
    </w:p>
    <w:p>
      <w:pPr>
        <w:pStyle w:val="4"/>
        <w:keepNext w:val="0"/>
        <w:keepLines w:val="0"/>
        <w:pageBreakBefore w:val="0"/>
        <w:widowControl w:val="0"/>
        <w:kinsoku/>
        <w:wordWrap/>
        <w:overflowPunct/>
        <w:topLinePunct w:val="0"/>
        <w:autoSpaceDE w:val="0"/>
        <w:autoSpaceDN w:val="0"/>
        <w:bidi w:val="0"/>
        <w:adjustRightInd/>
        <w:snapToGrid/>
        <w:spacing w:before="200" w:line="240" w:lineRule="auto"/>
        <w:ind w:left="312" w:right="346" w:firstLine="709"/>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 xml:space="preserve">2). </w:t>
      </w:r>
      <w:r>
        <w:rPr>
          <w:rFonts w:hint="default" w:ascii="Times New Roman" w:hAnsi="Times New Roman" w:cs="Times New Roman"/>
          <w:sz w:val="28"/>
          <w:szCs w:val="28"/>
        </w:rPr>
        <w:t>Поднимание туловища из положения «лежа на спине» выполняется из И.п. лежа на спине, руки за головой, локти впер</w:t>
      </w:r>
      <w:r>
        <w:rPr>
          <w:rFonts w:hint="default" w:ascii="Times New Roman" w:hAnsi="Times New Roman" w:cs="Times New Roman"/>
          <w:sz w:val="28"/>
          <w:szCs w:val="28"/>
          <w:lang w:val="ru-RU"/>
        </w:rPr>
        <w:t>ё</w:t>
      </w:r>
      <w:r>
        <w:rPr>
          <w:rFonts w:hint="default" w:ascii="Times New Roman" w:hAnsi="Times New Roman" w:cs="Times New Roman"/>
          <w:sz w:val="28"/>
          <w:szCs w:val="28"/>
        </w:rPr>
        <w:t>д, ноги согнуты в коленях под прямым углом, ступни прижаты партн</w:t>
      </w:r>
      <w:r>
        <w:rPr>
          <w:rFonts w:hint="default" w:ascii="Times New Roman" w:hAnsi="Times New Roman" w:cs="Times New Roman"/>
          <w:sz w:val="28"/>
          <w:szCs w:val="28"/>
          <w:lang w:val="ru-RU"/>
        </w:rPr>
        <w:t>ё</w:t>
      </w:r>
      <w:r>
        <w:rPr>
          <w:rFonts w:hint="default" w:ascii="Times New Roman" w:hAnsi="Times New Roman" w:cs="Times New Roman"/>
          <w:sz w:val="28"/>
          <w:szCs w:val="28"/>
        </w:rPr>
        <w:t>ром к полу. Участник выполняет максимальное количество подъ</w:t>
      </w:r>
      <w:r>
        <w:rPr>
          <w:rFonts w:hint="default" w:ascii="Times New Roman" w:hAnsi="Times New Roman" w:cs="Times New Roman"/>
          <w:sz w:val="28"/>
          <w:szCs w:val="28"/>
          <w:lang w:val="ru-RU"/>
        </w:rPr>
        <w:t>ё</w:t>
      </w:r>
      <w:r>
        <w:rPr>
          <w:rFonts w:hint="default" w:ascii="Times New Roman" w:hAnsi="Times New Roman" w:cs="Times New Roman"/>
          <w:sz w:val="28"/>
          <w:szCs w:val="28"/>
        </w:rPr>
        <w:t>мов туловища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за 1 мин</w:t>
      </w:r>
      <w:r>
        <w:rPr>
          <w:rFonts w:hint="default" w:ascii="Times New Roman" w:hAnsi="Times New Roman" w:cs="Times New Roman"/>
          <w:sz w:val="28"/>
          <w:szCs w:val="28"/>
          <w:lang w:val="ru-RU"/>
        </w:rPr>
        <w:t>уту</w:t>
      </w:r>
      <w:r>
        <w:rPr>
          <w:rFonts w:hint="default" w:ascii="Times New Roman" w:hAnsi="Times New Roman" w:cs="Times New Roman"/>
          <w:sz w:val="28"/>
          <w:szCs w:val="28"/>
        </w:rPr>
        <w:t>, касаясь локтями б</w:t>
      </w:r>
      <w:r>
        <w:rPr>
          <w:rFonts w:hint="default" w:ascii="Times New Roman" w:hAnsi="Times New Roman" w:cs="Times New Roman"/>
          <w:sz w:val="28"/>
          <w:szCs w:val="28"/>
          <w:lang w:val="ru-RU"/>
        </w:rPr>
        <w:t>ё</w:t>
      </w:r>
      <w:r>
        <w:rPr>
          <w:rFonts w:hint="default" w:ascii="Times New Roman" w:hAnsi="Times New Roman" w:cs="Times New Roman"/>
          <w:sz w:val="28"/>
          <w:szCs w:val="28"/>
        </w:rPr>
        <w:t>д</w:t>
      </w:r>
      <w:r>
        <w:rPr>
          <w:rFonts w:hint="default" w:ascii="Times New Roman" w:hAnsi="Times New Roman" w:cs="Times New Roman"/>
          <w:sz w:val="28"/>
          <w:szCs w:val="28"/>
          <w:lang w:val="ru-RU"/>
        </w:rPr>
        <w:t>е</w:t>
      </w:r>
      <w:r>
        <w:rPr>
          <w:rFonts w:hint="default" w:ascii="Times New Roman" w:hAnsi="Times New Roman" w:cs="Times New Roman"/>
          <w:sz w:val="28"/>
          <w:szCs w:val="28"/>
        </w:rPr>
        <w:t>р (коленей), с последующим возвратом в И.п. Засчитывается количество правильно выполненных подъ</w:t>
      </w:r>
      <w:r>
        <w:rPr>
          <w:rFonts w:hint="default" w:ascii="Times New Roman" w:hAnsi="Times New Roman" w:cs="Times New Roman"/>
          <w:sz w:val="28"/>
          <w:szCs w:val="28"/>
          <w:lang w:val="ru-RU"/>
        </w:rPr>
        <w:t>ё</w:t>
      </w:r>
      <w:r>
        <w:rPr>
          <w:rFonts w:hint="default" w:ascii="Times New Roman" w:hAnsi="Times New Roman" w:cs="Times New Roman"/>
          <w:sz w:val="28"/>
          <w:szCs w:val="28"/>
        </w:rPr>
        <w:t>мов туловища. Для вы</w:t>
      </w:r>
      <w:r>
        <w:rPr>
          <w:rFonts w:hint="default" w:ascii="Times New Roman" w:hAnsi="Times New Roman" w:cs="Times New Roman"/>
          <w:sz w:val="28"/>
          <w:szCs w:val="28"/>
          <w:lang w:val="ru-RU"/>
        </w:rPr>
        <w:t>п</w:t>
      </w:r>
      <w:r>
        <w:rPr>
          <w:rFonts w:hint="default" w:ascii="Times New Roman" w:hAnsi="Times New Roman" w:cs="Times New Roman"/>
          <w:sz w:val="28"/>
          <w:szCs w:val="28"/>
        </w:rPr>
        <w:t>олнения тестирования создаются пары, один из партн</w:t>
      </w:r>
      <w:r>
        <w:rPr>
          <w:rFonts w:hint="default" w:ascii="Times New Roman" w:hAnsi="Times New Roman" w:cs="Times New Roman"/>
          <w:sz w:val="28"/>
          <w:szCs w:val="28"/>
          <w:lang w:val="ru-RU"/>
        </w:rPr>
        <w:t>ё</w:t>
      </w:r>
      <w:r>
        <w:rPr>
          <w:rFonts w:hint="default" w:ascii="Times New Roman" w:hAnsi="Times New Roman" w:cs="Times New Roman"/>
          <w:sz w:val="28"/>
          <w:szCs w:val="28"/>
        </w:rPr>
        <w:t>ров выполняет упражнение, другой удерживает его ноги за ступни и голени и одновременно вед</w:t>
      </w:r>
      <w:r>
        <w:rPr>
          <w:rFonts w:hint="default" w:ascii="Times New Roman" w:hAnsi="Times New Roman" w:cs="Times New Roman"/>
          <w:sz w:val="28"/>
          <w:szCs w:val="28"/>
          <w:lang w:val="ru-RU"/>
        </w:rPr>
        <w:t>ё</w:t>
      </w:r>
      <w:r>
        <w:rPr>
          <w:rFonts w:hint="default" w:ascii="Times New Roman" w:hAnsi="Times New Roman" w:cs="Times New Roman"/>
          <w:sz w:val="28"/>
          <w:szCs w:val="28"/>
        </w:rPr>
        <w:t>т сч</w:t>
      </w:r>
      <w:r>
        <w:rPr>
          <w:rFonts w:hint="default" w:ascii="Times New Roman" w:hAnsi="Times New Roman" w:cs="Times New Roman"/>
          <w:sz w:val="28"/>
          <w:szCs w:val="28"/>
          <w:lang w:val="ru-RU"/>
        </w:rPr>
        <w:t>ё</w:t>
      </w:r>
      <w:r>
        <w:rPr>
          <w:rFonts w:hint="default" w:ascii="Times New Roman" w:hAnsi="Times New Roman" w:cs="Times New Roman"/>
          <w:sz w:val="28"/>
          <w:szCs w:val="28"/>
        </w:rPr>
        <w:t>т. Затем участники меняются местами.</w:t>
      </w:r>
    </w:p>
    <w:p>
      <w:pPr>
        <w:pStyle w:val="4"/>
        <w:spacing w:before="1" w:line="240" w:lineRule="auto"/>
        <w:ind w:left="313" w:right="352" w:firstLine="708"/>
        <w:jc w:val="both"/>
        <w:rPr>
          <w:rFonts w:hint="default" w:ascii="Times New Roman" w:hAnsi="Times New Roman" w:cs="Times New Roman"/>
          <w:sz w:val="28"/>
          <w:szCs w:val="28"/>
        </w:rPr>
      </w:pPr>
      <w:r>
        <w:rPr>
          <w:rFonts w:hint="default" w:ascii="Times New Roman" w:hAnsi="Times New Roman" w:cs="Times New Roman"/>
          <w:sz w:val="28"/>
          <w:szCs w:val="28"/>
        </w:rPr>
        <w:t>Ошибки: отсутствие касания локтями б</w:t>
      </w:r>
      <w:r>
        <w:rPr>
          <w:rFonts w:hint="default" w:ascii="Times New Roman" w:hAnsi="Times New Roman" w:cs="Times New Roman"/>
          <w:sz w:val="28"/>
          <w:szCs w:val="28"/>
          <w:lang w:val="ru-RU"/>
        </w:rPr>
        <w:t>ё</w:t>
      </w:r>
      <w:r>
        <w:rPr>
          <w:rFonts w:hint="default" w:ascii="Times New Roman" w:hAnsi="Times New Roman" w:cs="Times New Roman"/>
          <w:sz w:val="28"/>
          <w:szCs w:val="28"/>
        </w:rPr>
        <w:t>д</w:t>
      </w:r>
      <w:r>
        <w:rPr>
          <w:rFonts w:hint="default" w:ascii="Times New Roman" w:hAnsi="Times New Roman" w:cs="Times New Roman"/>
          <w:sz w:val="28"/>
          <w:szCs w:val="28"/>
          <w:lang w:val="ru-RU"/>
        </w:rPr>
        <w:t>е</w:t>
      </w:r>
      <w:r>
        <w:rPr>
          <w:rFonts w:hint="default" w:ascii="Times New Roman" w:hAnsi="Times New Roman" w:cs="Times New Roman"/>
          <w:sz w:val="28"/>
          <w:szCs w:val="28"/>
        </w:rPr>
        <w:t>р (коленей); отсутствие касания лопатками мата; пальцы разомкнуты «из замка»; смещение таза.</w:t>
      </w:r>
    </w:p>
    <w:p>
      <w:pPr>
        <w:pStyle w:val="4"/>
        <w:spacing w:before="201" w:line="240" w:lineRule="auto"/>
        <w:ind w:left="313" w:right="350" w:firstLine="708"/>
        <w:jc w:val="both"/>
        <w:rPr>
          <w:rFonts w:hint="default" w:ascii="Times New Roman" w:hAnsi="Times New Roman" w:cs="Times New Roman"/>
          <w:sz w:val="28"/>
          <w:szCs w:val="28"/>
        </w:rPr>
      </w:pPr>
      <w:r>
        <w:rPr>
          <w:rFonts w:hint="default" w:ascii="Times New Roman" w:hAnsi="Times New Roman" w:cs="Times New Roman"/>
          <w:sz w:val="28"/>
          <w:szCs w:val="28"/>
          <w:lang w:val="ru-RU"/>
        </w:rPr>
        <w:t xml:space="preserve">3). </w:t>
      </w:r>
      <w:r>
        <w:rPr>
          <w:rFonts w:hint="default" w:ascii="Times New Roman" w:hAnsi="Times New Roman" w:cs="Times New Roman"/>
          <w:sz w:val="28"/>
          <w:szCs w:val="28"/>
        </w:rPr>
        <w:t>Сгибание и разгибание рук в упоре лежа выполняется из И. п: упор лежа на полу, руки на ширине плеч, кисти впер</w:t>
      </w:r>
      <w:r>
        <w:rPr>
          <w:rFonts w:hint="default" w:ascii="Times New Roman" w:hAnsi="Times New Roman" w:cs="Times New Roman"/>
          <w:sz w:val="28"/>
          <w:szCs w:val="28"/>
          <w:lang w:val="ru-RU"/>
        </w:rPr>
        <w:t>ё</w:t>
      </w:r>
      <w:r>
        <w:rPr>
          <w:rFonts w:hint="default" w:ascii="Times New Roman" w:hAnsi="Times New Roman" w:cs="Times New Roman"/>
          <w:sz w:val="28"/>
          <w:szCs w:val="28"/>
        </w:rPr>
        <w:t>д, локти разведены не более 45 градусов, плечи, туловище и ноги составляют прямую линию. Стопы упираются в пол без опоры.</w:t>
      </w:r>
    </w:p>
    <w:p>
      <w:pPr>
        <w:pStyle w:val="4"/>
        <w:spacing w:line="240" w:lineRule="auto"/>
        <w:ind w:left="313" w:right="350" w:firstLine="708"/>
        <w:jc w:val="both"/>
        <w:rPr>
          <w:rFonts w:hint="default" w:ascii="Times New Roman" w:hAnsi="Times New Roman" w:cs="Times New Roman"/>
          <w:sz w:val="28"/>
          <w:szCs w:val="28"/>
        </w:rPr>
      </w:pPr>
      <w:r>
        <w:rPr>
          <w:rFonts w:hint="default" w:ascii="Times New Roman" w:hAnsi="Times New Roman" w:cs="Times New Roman"/>
          <w:sz w:val="28"/>
          <w:szCs w:val="28"/>
        </w:rPr>
        <w:t>Сгибая руки, необходимо коснуться грудью пола (или платформы высотой 5см), затем, разгибая руки, вернуться в И.п. и, зафиксировав его на 0,5 сек., продолжить выполнение упражнения.</w:t>
      </w:r>
    </w:p>
    <w:p>
      <w:pPr>
        <w:pStyle w:val="4"/>
        <w:spacing w:line="240" w:lineRule="auto"/>
        <w:ind w:left="313" w:firstLine="708"/>
        <w:rPr>
          <w:rFonts w:hint="default" w:ascii="Times New Roman" w:hAnsi="Times New Roman" w:cs="Times New Roman"/>
          <w:sz w:val="28"/>
          <w:szCs w:val="28"/>
        </w:rPr>
      </w:pPr>
      <w:r>
        <w:rPr>
          <w:rFonts w:hint="default" w:ascii="Times New Roman" w:hAnsi="Times New Roman" w:cs="Times New Roman"/>
          <w:sz w:val="28"/>
          <w:szCs w:val="28"/>
        </w:rPr>
        <w:t>Засчитывается количество правильно выполненных сгибаний и разгибаний рук, фиксируемых сч</w:t>
      </w:r>
      <w:r>
        <w:rPr>
          <w:rFonts w:hint="default" w:ascii="Times New Roman" w:hAnsi="Times New Roman" w:cs="Times New Roman"/>
          <w:sz w:val="28"/>
          <w:szCs w:val="28"/>
          <w:lang w:val="ru-RU"/>
        </w:rPr>
        <w:t>ё</w:t>
      </w:r>
      <w:r>
        <w:rPr>
          <w:rFonts w:hint="default" w:ascii="Times New Roman" w:hAnsi="Times New Roman" w:cs="Times New Roman"/>
          <w:sz w:val="28"/>
          <w:szCs w:val="28"/>
        </w:rPr>
        <w:t>том судьи.</w:t>
      </w:r>
    </w:p>
    <w:p>
      <w:pPr>
        <w:pStyle w:val="4"/>
        <w:spacing w:before="1" w:line="240" w:lineRule="auto"/>
        <w:ind w:left="313" w:firstLine="708"/>
        <w:rPr>
          <w:rFonts w:hint="default" w:ascii="Times New Roman" w:hAnsi="Times New Roman" w:cs="Times New Roman"/>
          <w:sz w:val="28"/>
          <w:szCs w:val="28"/>
        </w:rPr>
      </w:pPr>
      <w:r>
        <w:rPr>
          <w:rFonts w:hint="default" w:ascii="Times New Roman" w:hAnsi="Times New Roman" w:cs="Times New Roman"/>
          <w:sz w:val="28"/>
          <w:szCs w:val="28"/>
        </w:rPr>
        <w:t>Ошибки: касание пола коленями, б</w:t>
      </w:r>
      <w:r>
        <w:rPr>
          <w:rFonts w:hint="default" w:ascii="Times New Roman" w:hAnsi="Times New Roman" w:cs="Times New Roman"/>
          <w:sz w:val="28"/>
          <w:szCs w:val="28"/>
          <w:lang w:val="ru-RU"/>
        </w:rPr>
        <w:t>ё</w:t>
      </w:r>
      <w:r>
        <w:rPr>
          <w:rFonts w:hint="default" w:ascii="Times New Roman" w:hAnsi="Times New Roman" w:cs="Times New Roman"/>
          <w:sz w:val="28"/>
          <w:szCs w:val="28"/>
        </w:rPr>
        <w:t>драми, тазом; нарушение прямой линии «плечи - туловище – ноги»;</w:t>
      </w:r>
    </w:p>
    <w:p>
      <w:pPr>
        <w:pStyle w:val="4"/>
        <w:spacing w:before="1" w:line="240" w:lineRule="auto"/>
        <w:ind w:left="313" w:right="255"/>
        <w:rPr>
          <w:rFonts w:hint="default" w:ascii="Times New Roman" w:hAnsi="Times New Roman" w:cs="Times New Roman"/>
          <w:sz w:val="28"/>
          <w:szCs w:val="28"/>
        </w:rPr>
      </w:pPr>
      <w:r>
        <w:rPr>
          <w:rFonts w:hint="default" w:ascii="Times New Roman" w:hAnsi="Times New Roman" w:cs="Times New Roman"/>
          <w:sz w:val="28"/>
          <w:szCs w:val="28"/>
        </w:rPr>
        <w:t>отсутствие фиксации на 0,5 сек. И.п.; разновременное разгибание рук.</w:t>
      </w:r>
    </w:p>
    <w:p>
      <w:pPr>
        <w:pStyle w:val="4"/>
        <w:spacing w:before="199" w:line="240" w:lineRule="auto"/>
        <w:ind w:left="313" w:right="351" w:firstLine="607"/>
        <w:jc w:val="both"/>
        <w:rPr>
          <w:rFonts w:hint="default" w:ascii="Times New Roman" w:hAnsi="Times New Roman" w:cs="Times New Roman"/>
          <w:sz w:val="28"/>
          <w:szCs w:val="28"/>
        </w:rPr>
      </w:pPr>
      <w:r>
        <w:rPr>
          <w:rFonts w:hint="default" w:ascii="Times New Roman" w:hAnsi="Times New Roman" w:cs="Times New Roman"/>
          <w:sz w:val="28"/>
          <w:szCs w:val="28"/>
          <w:lang w:val="ru-RU"/>
        </w:rPr>
        <w:t xml:space="preserve">4). </w:t>
      </w:r>
      <w:r>
        <w:rPr>
          <w:rFonts w:hint="default" w:ascii="Times New Roman" w:hAnsi="Times New Roman" w:cs="Times New Roman"/>
          <w:sz w:val="28"/>
          <w:szCs w:val="28"/>
        </w:rPr>
        <w:t>Челночный бег проводится на любой ровной площадке с тв</w:t>
      </w:r>
      <w:r>
        <w:rPr>
          <w:rFonts w:hint="default" w:ascii="Times New Roman" w:hAnsi="Times New Roman" w:cs="Times New Roman"/>
          <w:sz w:val="28"/>
          <w:szCs w:val="28"/>
          <w:lang w:val="ru-RU"/>
        </w:rPr>
        <w:t>ё</w:t>
      </w:r>
      <w:r>
        <w:rPr>
          <w:rFonts w:hint="default" w:ascii="Times New Roman" w:hAnsi="Times New Roman" w:cs="Times New Roman"/>
          <w:sz w:val="28"/>
          <w:szCs w:val="28"/>
        </w:rPr>
        <w:t>рдым покрытием, обеспечивающим хорошее сцепление с обувью. На расстоянии 10 м прочерчиваются 2 параллельные линии – «Старт» и «Финиш».</w:t>
      </w:r>
    </w:p>
    <w:p>
      <w:pPr>
        <w:pStyle w:val="4"/>
        <w:spacing w:line="240" w:lineRule="auto"/>
        <w:ind w:left="313" w:right="346" w:firstLine="708"/>
        <w:jc w:val="both"/>
        <w:rPr>
          <w:rFonts w:hint="default" w:ascii="Times New Roman" w:hAnsi="Times New Roman" w:cs="Times New Roman"/>
          <w:sz w:val="28"/>
          <w:szCs w:val="28"/>
        </w:rPr>
      </w:pPr>
      <w:r>
        <w:rPr>
          <w:rFonts w:hint="default" w:ascii="Times New Roman" w:hAnsi="Times New Roman" w:cs="Times New Roman"/>
          <w:sz w:val="28"/>
          <w:szCs w:val="28"/>
        </w:rPr>
        <w:t>Участник, не наступая на стартовую линию, принимает положение высокого старта. По команде «Марш!» (с одновременным включением секундомера) участник бежит до финишной линии, касается линии рукой, возвращается к линии старта, касается е</w:t>
      </w:r>
      <w:r>
        <w:rPr>
          <w:rFonts w:hint="default" w:ascii="Times New Roman" w:hAnsi="Times New Roman" w:cs="Times New Roman"/>
          <w:sz w:val="28"/>
          <w:szCs w:val="28"/>
          <w:lang w:val="ru-RU"/>
        </w:rPr>
        <w:t>ё</w:t>
      </w:r>
      <w:r>
        <w:rPr>
          <w:rFonts w:hint="default" w:ascii="Times New Roman" w:hAnsi="Times New Roman" w:cs="Times New Roman"/>
          <w:sz w:val="28"/>
          <w:szCs w:val="28"/>
        </w:rPr>
        <w:t xml:space="preserve"> и преодолевает последний отрезок без касания линии финиша рукой. Секундомер останавливают в момент пересечения линии «Финиш». Участники стартуют по 2 человека.</w:t>
      </w:r>
    </w:p>
    <w:p>
      <w:pPr>
        <w:spacing w:after="0" w:line="240" w:lineRule="auto"/>
        <w:jc w:val="both"/>
        <w:rPr>
          <w:rFonts w:hint="default" w:ascii="Times New Roman" w:hAnsi="Times New Roman" w:cs="Times New Roman"/>
          <w:sz w:val="28"/>
          <w:szCs w:val="28"/>
        </w:rPr>
      </w:pPr>
    </w:p>
    <w:p>
      <w:pPr>
        <w:pStyle w:val="2"/>
        <w:spacing w:line="240" w:lineRule="auto"/>
        <w:ind w:left="702"/>
        <w:jc w:val="center"/>
        <w:rPr>
          <w:rFonts w:hint="default" w:ascii="Times New Roman" w:hAnsi="Times New Roman" w:cs="Times New Roman"/>
          <w:sz w:val="28"/>
          <w:szCs w:val="28"/>
        </w:rPr>
      </w:pPr>
      <w:r>
        <w:rPr>
          <w:rFonts w:hint="default" w:ascii="Times New Roman" w:hAnsi="Times New Roman" w:cs="Times New Roman"/>
          <w:sz w:val="28"/>
          <w:szCs w:val="28"/>
        </w:rPr>
        <w:t>Методика развития скоростно-силовых способностей</w:t>
      </w:r>
    </w:p>
    <w:p>
      <w:pPr>
        <w:pStyle w:val="4"/>
        <w:spacing w:before="7" w:line="240" w:lineRule="auto"/>
        <w:rPr>
          <w:rFonts w:hint="default" w:ascii="Times New Roman" w:hAnsi="Times New Roman" w:cs="Times New Roman"/>
          <w:b/>
          <w:sz w:val="28"/>
          <w:szCs w:val="28"/>
        </w:rPr>
      </w:pPr>
    </w:p>
    <w:p>
      <w:pPr>
        <w:pStyle w:val="4"/>
        <w:spacing w:line="240" w:lineRule="auto"/>
        <w:ind w:left="313" w:right="349" w:firstLine="708"/>
        <w:jc w:val="both"/>
        <w:rPr>
          <w:rFonts w:hint="default" w:ascii="Times New Roman" w:hAnsi="Times New Roman" w:cs="Times New Roman"/>
          <w:sz w:val="28"/>
          <w:szCs w:val="28"/>
        </w:rPr>
      </w:pPr>
      <w:r>
        <w:rPr>
          <w:rFonts w:hint="default" w:ascii="Times New Roman" w:hAnsi="Times New Roman" w:cs="Times New Roman"/>
          <w:sz w:val="28"/>
          <w:szCs w:val="28"/>
        </w:rPr>
        <w:t>При совершенствовании скоростных возможностей используются следующие методы:</w:t>
      </w:r>
    </w:p>
    <w:p>
      <w:pPr>
        <w:pStyle w:val="9"/>
        <w:numPr>
          <w:ilvl w:val="0"/>
          <w:numId w:val="3"/>
        </w:numPr>
        <w:tabs>
          <w:tab w:val="left" w:pos="1297"/>
        </w:tabs>
        <w:spacing w:before="1" w:after="0" w:line="240" w:lineRule="auto"/>
        <w:ind w:left="313" w:right="350" w:firstLine="708"/>
        <w:jc w:val="both"/>
        <w:rPr>
          <w:rFonts w:hint="default" w:ascii="Times New Roman" w:hAnsi="Times New Roman" w:cs="Times New Roman"/>
          <w:sz w:val="28"/>
          <w:szCs w:val="28"/>
        </w:rPr>
      </w:pPr>
      <w:r>
        <w:rPr>
          <w:rFonts w:hint="default" w:ascii="Times New Roman" w:hAnsi="Times New Roman" w:cs="Times New Roman"/>
          <w:sz w:val="28"/>
          <w:szCs w:val="28"/>
        </w:rPr>
        <w:t>метод скоростно-силовой подготовки, или метод динамических усилий; этот метод предполагает использование прыжков и прыжковых упражнений без отягощения и с отягощением; упражнений с набивными мячами; упражнений со штангой, гирями и</w:t>
      </w:r>
      <w:r>
        <w:rPr>
          <w:rFonts w:hint="default" w:ascii="Times New Roman" w:hAnsi="Times New Roman" w:cs="Times New Roman"/>
          <w:spacing w:val="-5"/>
          <w:sz w:val="28"/>
          <w:szCs w:val="28"/>
        </w:rPr>
        <w:t xml:space="preserve"> </w:t>
      </w:r>
      <w:r>
        <w:rPr>
          <w:rFonts w:hint="default" w:ascii="Times New Roman" w:hAnsi="Times New Roman" w:cs="Times New Roman"/>
          <w:sz w:val="28"/>
          <w:szCs w:val="28"/>
        </w:rPr>
        <w:t>гантелями;</w:t>
      </w:r>
    </w:p>
    <w:p>
      <w:pPr>
        <w:pStyle w:val="9"/>
        <w:numPr>
          <w:ilvl w:val="0"/>
          <w:numId w:val="3"/>
        </w:numPr>
        <w:tabs>
          <w:tab w:val="left" w:pos="1309"/>
        </w:tabs>
        <w:spacing w:before="0" w:after="0" w:line="240" w:lineRule="auto"/>
        <w:ind w:left="313" w:right="346" w:firstLine="708"/>
        <w:jc w:val="both"/>
        <w:rPr>
          <w:rFonts w:hint="default" w:ascii="Times New Roman" w:hAnsi="Times New Roman" w:cs="Times New Roman"/>
          <w:sz w:val="28"/>
          <w:szCs w:val="28"/>
        </w:rPr>
      </w:pPr>
      <w:r>
        <w:rPr>
          <w:rFonts w:hint="default" w:ascii="Times New Roman" w:hAnsi="Times New Roman" w:cs="Times New Roman"/>
          <w:sz w:val="28"/>
          <w:szCs w:val="28"/>
        </w:rPr>
        <w:t>повторный метод выполнения упражнений в максимально быстром темпе; необходимо учитывать число повторений упражнения, когда оно выполняется без снижения скорости, как правило, выполнение упражнения прекращается в тот момент, когда субъективные ощущения, внешние признаки утомления или показания секундомера будут свидетельствовать о снижении</w:t>
      </w:r>
      <w:r>
        <w:rPr>
          <w:rFonts w:hint="default" w:ascii="Times New Roman" w:hAnsi="Times New Roman" w:cs="Times New Roman"/>
          <w:spacing w:val="-1"/>
          <w:sz w:val="28"/>
          <w:szCs w:val="28"/>
        </w:rPr>
        <w:t xml:space="preserve"> </w:t>
      </w:r>
      <w:r>
        <w:rPr>
          <w:rFonts w:hint="default" w:ascii="Times New Roman" w:hAnsi="Times New Roman" w:cs="Times New Roman"/>
          <w:sz w:val="28"/>
          <w:szCs w:val="28"/>
        </w:rPr>
        <w:t>скорости;</w:t>
      </w:r>
    </w:p>
    <w:p>
      <w:pPr>
        <w:pStyle w:val="9"/>
        <w:numPr>
          <w:ilvl w:val="0"/>
          <w:numId w:val="3"/>
        </w:numPr>
        <w:tabs>
          <w:tab w:val="left" w:pos="1271"/>
        </w:tabs>
        <w:spacing w:before="1" w:after="0" w:line="240" w:lineRule="auto"/>
        <w:ind w:left="313" w:right="350" w:firstLine="708"/>
        <w:jc w:val="both"/>
        <w:rPr>
          <w:rFonts w:hint="default" w:ascii="Times New Roman" w:hAnsi="Times New Roman" w:cs="Times New Roman"/>
          <w:sz w:val="28"/>
          <w:szCs w:val="28"/>
        </w:rPr>
      </w:pPr>
      <w:r>
        <w:rPr>
          <w:rFonts w:hint="default" w:ascii="Times New Roman" w:hAnsi="Times New Roman" w:cs="Times New Roman"/>
          <w:sz w:val="28"/>
          <w:szCs w:val="28"/>
        </w:rPr>
        <w:t>метод облегч</w:t>
      </w:r>
      <w:r>
        <w:rPr>
          <w:rFonts w:hint="default" w:ascii="Times New Roman" w:hAnsi="Times New Roman" w:cs="Times New Roman"/>
          <w:sz w:val="28"/>
          <w:szCs w:val="28"/>
          <w:lang w:val="ru-RU"/>
        </w:rPr>
        <w:t>ё</w:t>
      </w:r>
      <w:r>
        <w:rPr>
          <w:rFonts w:hint="default" w:ascii="Times New Roman" w:hAnsi="Times New Roman" w:cs="Times New Roman"/>
          <w:sz w:val="28"/>
          <w:szCs w:val="28"/>
        </w:rPr>
        <w:t>нных условий при выполнении скоростных упражнений; применения снарядов облегч</w:t>
      </w:r>
      <w:r>
        <w:rPr>
          <w:rFonts w:hint="default" w:ascii="Times New Roman" w:hAnsi="Times New Roman" w:cs="Times New Roman"/>
          <w:sz w:val="28"/>
          <w:szCs w:val="28"/>
          <w:lang w:val="ru-RU"/>
        </w:rPr>
        <w:t>ё</w:t>
      </w:r>
      <w:r>
        <w:rPr>
          <w:rFonts w:hint="default" w:ascii="Times New Roman" w:hAnsi="Times New Roman" w:cs="Times New Roman"/>
          <w:sz w:val="28"/>
          <w:szCs w:val="28"/>
        </w:rPr>
        <w:t>нного веса, бег по наклонной дорожке и</w:t>
      </w:r>
      <w:r>
        <w:rPr>
          <w:rFonts w:hint="default" w:ascii="Times New Roman" w:hAnsi="Times New Roman" w:cs="Times New Roman"/>
          <w:spacing w:val="-6"/>
          <w:sz w:val="28"/>
          <w:szCs w:val="28"/>
        </w:rPr>
        <w:t xml:space="preserve"> </w:t>
      </w:r>
      <w:r>
        <w:rPr>
          <w:rFonts w:hint="default" w:ascii="Times New Roman" w:hAnsi="Times New Roman" w:cs="Times New Roman"/>
          <w:sz w:val="28"/>
          <w:szCs w:val="28"/>
        </w:rPr>
        <w:t>др.;</w:t>
      </w:r>
    </w:p>
    <w:p>
      <w:pPr>
        <w:pStyle w:val="9"/>
        <w:numPr>
          <w:ilvl w:val="0"/>
          <w:numId w:val="3"/>
        </w:numPr>
        <w:tabs>
          <w:tab w:val="left" w:pos="1321"/>
        </w:tabs>
        <w:spacing w:before="0" w:after="0" w:line="240" w:lineRule="auto"/>
        <w:ind w:left="313" w:right="348" w:firstLine="708"/>
        <w:jc w:val="both"/>
        <w:rPr>
          <w:rFonts w:hint="default" w:ascii="Times New Roman" w:hAnsi="Times New Roman" w:cs="Times New Roman"/>
          <w:sz w:val="28"/>
          <w:szCs w:val="28"/>
        </w:rPr>
      </w:pPr>
      <w:r>
        <w:rPr>
          <w:rFonts w:hint="default" w:ascii="Times New Roman" w:hAnsi="Times New Roman" w:cs="Times New Roman"/>
          <w:sz w:val="28"/>
          <w:szCs w:val="28"/>
        </w:rPr>
        <w:t>метод затрудн</w:t>
      </w:r>
      <w:r>
        <w:rPr>
          <w:rFonts w:hint="default" w:ascii="Times New Roman" w:hAnsi="Times New Roman" w:cs="Times New Roman"/>
          <w:sz w:val="28"/>
          <w:szCs w:val="28"/>
          <w:lang w:val="ru-RU"/>
        </w:rPr>
        <w:t>ё</w:t>
      </w:r>
      <w:r>
        <w:rPr>
          <w:rFonts w:hint="default" w:ascii="Times New Roman" w:hAnsi="Times New Roman" w:cs="Times New Roman"/>
          <w:sz w:val="28"/>
          <w:szCs w:val="28"/>
        </w:rPr>
        <w:t>нных условий при выполнении скоростных упражнений; бег в горку, парные и групповые упражнения с сопротивлением, упражнения с дополнительным отягощением (пояс, жилет, утяж</w:t>
      </w:r>
      <w:r>
        <w:rPr>
          <w:rFonts w:hint="default" w:ascii="Times New Roman" w:hAnsi="Times New Roman" w:cs="Times New Roman"/>
          <w:sz w:val="28"/>
          <w:szCs w:val="28"/>
          <w:lang w:val="ru-RU"/>
        </w:rPr>
        <w:t>е</w:t>
      </w:r>
      <w:r>
        <w:rPr>
          <w:rFonts w:hint="default" w:ascii="Times New Roman" w:hAnsi="Times New Roman" w:cs="Times New Roman"/>
          <w:sz w:val="28"/>
          <w:szCs w:val="28"/>
        </w:rPr>
        <w:t>л</w:t>
      </w:r>
      <w:r>
        <w:rPr>
          <w:rFonts w:hint="default" w:ascii="Times New Roman" w:hAnsi="Times New Roman" w:cs="Times New Roman"/>
          <w:sz w:val="28"/>
          <w:szCs w:val="28"/>
          <w:lang w:val="ru-RU"/>
        </w:rPr>
        <w:t>ё</w:t>
      </w:r>
      <w:r>
        <w:rPr>
          <w:rFonts w:hint="default" w:ascii="Times New Roman" w:hAnsi="Times New Roman" w:cs="Times New Roman"/>
          <w:sz w:val="28"/>
          <w:szCs w:val="28"/>
        </w:rPr>
        <w:t>нные манжеты) и</w:t>
      </w:r>
      <w:r>
        <w:rPr>
          <w:rFonts w:hint="default" w:ascii="Times New Roman" w:hAnsi="Times New Roman" w:cs="Times New Roman"/>
          <w:spacing w:val="-8"/>
          <w:sz w:val="28"/>
          <w:szCs w:val="28"/>
        </w:rPr>
        <w:t xml:space="preserve"> </w:t>
      </w:r>
      <w:r>
        <w:rPr>
          <w:rFonts w:hint="default" w:ascii="Times New Roman" w:hAnsi="Times New Roman" w:cs="Times New Roman"/>
          <w:sz w:val="28"/>
          <w:szCs w:val="28"/>
        </w:rPr>
        <w:t>т.д.;</w:t>
      </w:r>
    </w:p>
    <w:p>
      <w:pPr>
        <w:pStyle w:val="9"/>
        <w:numPr>
          <w:ilvl w:val="0"/>
          <w:numId w:val="3"/>
        </w:numPr>
        <w:tabs>
          <w:tab w:val="left" w:pos="1310"/>
        </w:tabs>
        <w:spacing w:before="0" w:after="0" w:line="240" w:lineRule="auto"/>
        <w:ind w:left="313" w:right="349" w:firstLine="708"/>
        <w:jc w:val="both"/>
        <w:rPr>
          <w:rFonts w:hint="default" w:ascii="Times New Roman" w:hAnsi="Times New Roman" w:cs="Times New Roman"/>
          <w:sz w:val="28"/>
          <w:szCs w:val="28"/>
        </w:rPr>
      </w:pPr>
      <w:r>
        <w:rPr>
          <w:rFonts w:hint="default" w:ascii="Times New Roman" w:hAnsi="Times New Roman" w:cs="Times New Roman"/>
          <w:sz w:val="28"/>
          <w:szCs w:val="28"/>
        </w:rPr>
        <w:t>метод круговой тренировки обеспечивает комплексное воздействие на различные группы мышц. Упражнения выполняются по станциям и подбираются таким образом, чтобы каждая последующая серия включала в работу новую мышечную группу, позволяла значительно повысить объем нагрузки при строгом чередовании работы и</w:t>
      </w:r>
      <w:r>
        <w:rPr>
          <w:rFonts w:hint="default" w:ascii="Times New Roman" w:hAnsi="Times New Roman" w:cs="Times New Roman"/>
          <w:spacing w:val="-4"/>
          <w:sz w:val="28"/>
          <w:szCs w:val="28"/>
        </w:rPr>
        <w:t xml:space="preserve"> </w:t>
      </w:r>
      <w:r>
        <w:rPr>
          <w:rFonts w:hint="default" w:ascii="Times New Roman" w:hAnsi="Times New Roman" w:cs="Times New Roman"/>
          <w:sz w:val="28"/>
          <w:szCs w:val="28"/>
        </w:rPr>
        <w:t>отдыха.</w:t>
      </w:r>
    </w:p>
    <w:p>
      <w:pPr>
        <w:pStyle w:val="4"/>
        <w:spacing w:line="240" w:lineRule="auto"/>
        <w:ind w:left="313" w:right="344" w:firstLine="708"/>
        <w:jc w:val="both"/>
        <w:rPr>
          <w:rFonts w:hint="default" w:ascii="Times New Roman" w:hAnsi="Times New Roman" w:cs="Times New Roman"/>
          <w:sz w:val="28"/>
          <w:szCs w:val="28"/>
        </w:rPr>
      </w:pPr>
      <w:r>
        <w:rPr>
          <w:rFonts w:hint="default" w:ascii="Times New Roman" w:hAnsi="Times New Roman" w:cs="Times New Roman"/>
          <w:sz w:val="28"/>
          <w:szCs w:val="28"/>
        </w:rPr>
        <w:t>Одним из эффективных скоростно-силовых упражнений являются прыжки, выполняемые после предварительного прыжка в глубину (с высоты 75-100</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см</w:t>
      </w:r>
      <w:r>
        <w:rPr>
          <w:rFonts w:hint="default" w:ascii="Times New Roman" w:hAnsi="Times New Roman" w:cs="Times New Roman"/>
          <w:sz w:val="28"/>
          <w:szCs w:val="28"/>
          <w:lang w:val="ru-RU"/>
        </w:rPr>
        <w:t>.</w:t>
      </w:r>
      <w:r>
        <w:rPr>
          <w:rFonts w:hint="default" w:ascii="Times New Roman" w:hAnsi="Times New Roman" w:cs="Times New Roman"/>
          <w:sz w:val="28"/>
          <w:szCs w:val="28"/>
        </w:rPr>
        <w:t>) - «ударный метод». Преимущество этого упражнения перед обычными прыжковыми упражнениями заключается в высоком уровне мышечного напряжения за короткое время, глубоком воздействии на функциональное состояние нервно-мышечного аппарата.</w:t>
      </w:r>
    </w:p>
    <w:p>
      <w:pPr>
        <w:pStyle w:val="4"/>
        <w:spacing w:line="240" w:lineRule="auto"/>
        <w:ind w:left="313" w:right="344" w:firstLine="708"/>
        <w:jc w:val="both"/>
        <w:rPr>
          <w:rFonts w:hint="default" w:ascii="Times New Roman" w:hAnsi="Times New Roman" w:cs="Times New Roman"/>
          <w:sz w:val="28"/>
          <w:szCs w:val="28"/>
        </w:rPr>
      </w:pPr>
    </w:p>
    <w:p>
      <w:pPr>
        <w:pStyle w:val="2"/>
        <w:numPr>
          <w:ilvl w:val="0"/>
          <w:numId w:val="4"/>
        </w:numPr>
        <w:tabs>
          <w:tab w:val="left" w:pos="895"/>
        </w:tabs>
        <w:spacing w:before="65" w:after="0" w:line="240" w:lineRule="auto"/>
        <w:ind w:left="586" w:right="624" w:firstLine="86"/>
        <w:jc w:val="center"/>
        <w:rPr>
          <w:rFonts w:hint="default" w:ascii="Times New Roman" w:hAnsi="Times New Roman" w:cs="Times New Roman"/>
          <w:sz w:val="28"/>
          <w:szCs w:val="28"/>
        </w:rPr>
      </w:pPr>
      <w:r>
        <w:rPr>
          <w:rFonts w:hint="default" w:ascii="Times New Roman" w:hAnsi="Times New Roman" w:cs="Times New Roman"/>
          <w:sz w:val="28"/>
          <w:szCs w:val="28"/>
        </w:rPr>
        <w:t>УПРАЖНЕНИЯ, РАЗВИВАЮЩИЕ СКОРОСТНО</w:t>
      </w:r>
      <w:r>
        <w:rPr>
          <w:rFonts w:hint="default" w:ascii="Times New Roman" w:hAnsi="Times New Roman" w:cs="Times New Roman"/>
          <w:sz w:val="28"/>
          <w:szCs w:val="28"/>
          <w:lang w:val="ru-RU"/>
        </w:rPr>
        <w:t>-</w:t>
      </w:r>
      <w:r>
        <w:rPr>
          <w:rFonts w:hint="default" w:ascii="Times New Roman" w:hAnsi="Times New Roman" w:cs="Times New Roman"/>
          <w:sz w:val="28"/>
          <w:szCs w:val="28"/>
        </w:rPr>
        <w:t>СИЛОВЫЕ СПОСОБНОСТИ И «ВЗРЫВНУЮ</w:t>
      </w:r>
      <w:r>
        <w:rPr>
          <w:rFonts w:hint="default" w:ascii="Times New Roman" w:hAnsi="Times New Roman" w:cs="Times New Roman"/>
          <w:spacing w:val="-16"/>
          <w:sz w:val="28"/>
          <w:szCs w:val="28"/>
        </w:rPr>
        <w:t xml:space="preserve"> </w:t>
      </w:r>
      <w:r>
        <w:rPr>
          <w:rFonts w:hint="default" w:ascii="Times New Roman" w:hAnsi="Times New Roman" w:cs="Times New Roman"/>
          <w:sz w:val="28"/>
          <w:szCs w:val="28"/>
        </w:rPr>
        <w:t>СИЛУ»</w:t>
      </w:r>
    </w:p>
    <w:p>
      <w:pPr>
        <w:pStyle w:val="4"/>
        <w:spacing w:before="2" w:line="240" w:lineRule="auto"/>
        <w:rPr>
          <w:rFonts w:hint="default" w:ascii="Times New Roman" w:hAnsi="Times New Roman" w:cs="Times New Roman"/>
          <w:b/>
          <w:sz w:val="28"/>
          <w:szCs w:val="28"/>
        </w:rPr>
      </w:pPr>
    </w:p>
    <w:p>
      <w:pPr>
        <w:pStyle w:val="9"/>
        <w:numPr>
          <w:ilvl w:val="1"/>
          <w:numId w:val="4"/>
        </w:numPr>
        <w:tabs>
          <w:tab w:val="left" w:pos="2304"/>
        </w:tabs>
        <w:spacing w:before="0" w:after="0" w:line="240" w:lineRule="auto"/>
        <w:ind w:left="2303" w:right="0" w:hanging="387"/>
        <w:jc w:val="center"/>
        <w:rPr>
          <w:rFonts w:hint="default" w:ascii="Times New Roman" w:hAnsi="Times New Roman" w:cs="Times New Roman"/>
          <w:b/>
          <w:sz w:val="28"/>
          <w:szCs w:val="28"/>
        </w:rPr>
      </w:pPr>
      <w:r>
        <w:rPr>
          <w:rFonts w:hint="default" w:ascii="Times New Roman" w:hAnsi="Times New Roman" w:cs="Times New Roman"/>
          <w:b/>
          <w:sz w:val="28"/>
          <w:szCs w:val="28"/>
        </w:rPr>
        <w:t>Прыжковые</w:t>
      </w:r>
      <w:r>
        <w:rPr>
          <w:rFonts w:hint="default" w:ascii="Times New Roman" w:hAnsi="Times New Roman" w:cs="Times New Roman"/>
          <w:b/>
          <w:spacing w:val="-1"/>
          <w:sz w:val="28"/>
          <w:szCs w:val="28"/>
        </w:rPr>
        <w:t xml:space="preserve"> </w:t>
      </w:r>
      <w:r>
        <w:rPr>
          <w:rFonts w:hint="default" w:ascii="Times New Roman" w:hAnsi="Times New Roman" w:cs="Times New Roman"/>
          <w:b/>
          <w:sz w:val="28"/>
          <w:szCs w:val="28"/>
        </w:rPr>
        <w:t>упражнения</w:t>
      </w:r>
    </w:p>
    <w:p>
      <w:pPr>
        <w:pStyle w:val="4"/>
        <w:spacing w:line="240" w:lineRule="auto"/>
        <w:rPr>
          <w:rFonts w:hint="default" w:ascii="Times New Roman" w:hAnsi="Times New Roman" w:cs="Times New Roman"/>
          <w:b/>
          <w:sz w:val="28"/>
          <w:szCs w:val="28"/>
        </w:rPr>
      </w:pPr>
    </w:p>
    <w:p>
      <w:pPr>
        <w:pStyle w:val="9"/>
        <w:numPr>
          <w:ilvl w:val="2"/>
          <w:numId w:val="5"/>
        </w:numPr>
        <w:tabs>
          <w:tab w:val="left" w:pos="1506"/>
        </w:tabs>
        <w:spacing w:before="0" w:after="0" w:line="240" w:lineRule="auto"/>
        <w:ind w:left="1506" w:right="0" w:hanging="550"/>
        <w:jc w:val="center"/>
        <w:rPr>
          <w:rFonts w:hint="default" w:ascii="Times New Roman" w:hAnsi="Times New Roman" w:cs="Times New Roman"/>
          <w:b/>
          <w:sz w:val="28"/>
          <w:szCs w:val="28"/>
        </w:rPr>
      </w:pPr>
      <w:r>
        <w:rPr>
          <w:rFonts w:hint="default" w:ascii="Times New Roman" w:hAnsi="Times New Roman" w:cs="Times New Roman"/>
          <w:b/>
          <w:sz w:val="28"/>
          <w:szCs w:val="28"/>
        </w:rPr>
        <w:t>Прыжки с подтягиванием коленей к</w:t>
      </w:r>
      <w:r>
        <w:rPr>
          <w:rFonts w:hint="default" w:ascii="Times New Roman" w:hAnsi="Times New Roman" w:cs="Times New Roman"/>
          <w:b/>
          <w:spacing w:val="-5"/>
          <w:sz w:val="28"/>
          <w:szCs w:val="28"/>
        </w:rPr>
        <w:t xml:space="preserve"> </w:t>
      </w:r>
      <w:r>
        <w:rPr>
          <w:rFonts w:hint="default" w:ascii="Times New Roman" w:hAnsi="Times New Roman" w:cs="Times New Roman"/>
          <w:b/>
          <w:sz w:val="28"/>
          <w:szCs w:val="28"/>
        </w:rPr>
        <w:t>груди</w:t>
      </w:r>
    </w:p>
    <w:p>
      <w:pPr>
        <w:pStyle w:val="9"/>
        <w:numPr>
          <w:numId w:val="0"/>
        </w:numPr>
        <w:tabs>
          <w:tab w:val="left" w:pos="1506"/>
        </w:tabs>
        <w:spacing w:before="0" w:after="0" w:line="240" w:lineRule="auto"/>
        <w:ind w:right="0" w:rightChars="0"/>
        <w:jc w:val="both"/>
        <w:rPr>
          <w:rFonts w:hint="default" w:ascii="Times New Roman" w:hAnsi="Times New Roman" w:cs="Times New Roman"/>
          <w:b/>
          <w:sz w:val="28"/>
          <w:szCs w:val="28"/>
        </w:rPr>
      </w:pPr>
    </w:p>
    <w:p>
      <w:pPr>
        <w:spacing w:before="0" w:line="240" w:lineRule="auto"/>
        <w:ind w:left="313" w:right="349" w:firstLine="708"/>
        <w:jc w:val="both"/>
        <w:rPr>
          <w:rFonts w:hint="default" w:ascii="Times New Roman" w:hAnsi="Times New Roman" w:cs="Times New Roman"/>
          <w:sz w:val="28"/>
          <w:szCs w:val="28"/>
        </w:rPr>
      </w:pPr>
      <w:r>
        <w:rPr>
          <w:rFonts w:hint="default" w:ascii="Times New Roman" w:hAnsi="Times New Roman" w:cs="Times New Roman"/>
          <w:sz w:val="28"/>
          <w:szCs w:val="28"/>
        </w:rPr>
        <w:t xml:space="preserve">а) </w:t>
      </w:r>
      <w:r>
        <w:rPr>
          <w:rFonts w:hint="default" w:ascii="Times New Roman" w:hAnsi="Times New Roman" w:cs="Times New Roman"/>
          <w:i/>
          <w:sz w:val="28"/>
          <w:szCs w:val="28"/>
        </w:rPr>
        <w:t>Прыжки с подтягиванием коленей к груди на месте</w:t>
      </w:r>
      <w:r>
        <w:rPr>
          <w:rFonts w:hint="default" w:ascii="Times New Roman" w:hAnsi="Times New Roman" w:cs="Times New Roman"/>
          <w:sz w:val="28"/>
          <w:szCs w:val="28"/>
        </w:rPr>
        <w:t>:</w:t>
      </w:r>
    </w:p>
    <w:p>
      <w:pPr>
        <w:pStyle w:val="4"/>
        <w:spacing w:before="1" w:line="240" w:lineRule="auto"/>
        <w:ind w:left="313" w:right="347" w:firstLine="708"/>
        <w:jc w:val="both"/>
        <w:rPr>
          <w:rFonts w:hint="default" w:ascii="Times New Roman" w:hAnsi="Times New Roman" w:cs="Times New Roman"/>
          <w:sz w:val="28"/>
          <w:szCs w:val="28"/>
        </w:rPr>
      </w:pPr>
      <w:r>
        <w:rPr>
          <w:rFonts w:hint="default" w:ascii="Times New Roman" w:hAnsi="Times New Roman" w:cs="Times New Roman"/>
          <w:sz w:val="28"/>
          <w:szCs w:val="28"/>
        </w:rPr>
        <w:t xml:space="preserve">Встаньте прямо, ноги на ширине плеч. Оттолкнувшись двумя ногами, подпрыгните на максимальную высоту  и подтяните колени как можно ближе к груди. Балансирующие движения рук помогут сохранить равновесие в ходе прыжка. Мягко приземлитесь и тут же совершите следующий прыжок. Не задерживайтесь на земле. Выполнять на переднем своде стопы. Прыжки должны совершаться непрерывно. </w:t>
      </w:r>
      <w:r>
        <w:rPr>
          <w:rFonts w:hint="default" w:ascii="Times New Roman" w:hAnsi="Times New Roman" w:cs="Times New Roman"/>
          <w:spacing w:val="-9"/>
          <w:sz w:val="28"/>
          <w:szCs w:val="28"/>
        </w:rPr>
        <w:t>Выпол</w:t>
      </w:r>
      <w:r>
        <w:rPr>
          <w:rFonts w:hint="default" w:ascii="Times New Roman" w:hAnsi="Times New Roman" w:cs="Times New Roman"/>
          <w:spacing w:val="-6"/>
          <w:sz w:val="28"/>
          <w:szCs w:val="28"/>
        </w:rPr>
        <w:t>ните</w:t>
      </w:r>
      <w:r>
        <w:rPr>
          <w:rFonts w:hint="default" w:ascii="Times New Roman" w:hAnsi="Times New Roman" w:cs="Times New Roman"/>
          <w:spacing w:val="-16"/>
          <w:sz w:val="28"/>
          <w:szCs w:val="28"/>
        </w:rPr>
        <w:t xml:space="preserve"> </w:t>
      </w:r>
      <w:r>
        <w:rPr>
          <w:rFonts w:hint="default" w:ascii="Times New Roman" w:hAnsi="Times New Roman" w:cs="Times New Roman"/>
          <w:spacing w:val="-7"/>
          <w:sz w:val="28"/>
          <w:szCs w:val="28"/>
        </w:rPr>
        <w:t>5-7</w:t>
      </w:r>
      <w:r>
        <w:rPr>
          <w:rFonts w:hint="default" w:ascii="Times New Roman" w:hAnsi="Times New Roman" w:cs="Times New Roman"/>
          <w:spacing w:val="-16"/>
          <w:sz w:val="28"/>
          <w:szCs w:val="28"/>
        </w:rPr>
        <w:t xml:space="preserve"> </w:t>
      </w:r>
      <w:r>
        <w:rPr>
          <w:rFonts w:hint="default" w:ascii="Times New Roman" w:hAnsi="Times New Roman" w:cs="Times New Roman"/>
          <w:spacing w:val="-7"/>
          <w:sz w:val="28"/>
          <w:szCs w:val="28"/>
        </w:rPr>
        <w:t>раз.</w:t>
      </w:r>
      <w:r>
        <w:rPr>
          <w:rFonts w:hint="default" w:ascii="Times New Roman" w:hAnsi="Times New Roman" w:cs="Times New Roman"/>
          <w:spacing w:val="-13"/>
          <w:sz w:val="28"/>
          <w:szCs w:val="28"/>
        </w:rPr>
        <w:t xml:space="preserve"> </w:t>
      </w:r>
      <w:r>
        <w:rPr>
          <w:rFonts w:hint="default" w:ascii="Times New Roman" w:hAnsi="Times New Roman" w:cs="Times New Roman"/>
          <w:spacing w:val="-8"/>
          <w:sz w:val="28"/>
          <w:szCs w:val="28"/>
        </w:rPr>
        <w:t>После</w:t>
      </w:r>
      <w:r>
        <w:rPr>
          <w:rFonts w:hint="default" w:ascii="Times New Roman" w:hAnsi="Times New Roman" w:cs="Times New Roman"/>
          <w:spacing w:val="-13"/>
          <w:sz w:val="28"/>
          <w:szCs w:val="28"/>
        </w:rPr>
        <w:t xml:space="preserve"> </w:t>
      </w:r>
      <w:r>
        <w:rPr>
          <w:rFonts w:hint="default" w:ascii="Times New Roman" w:hAnsi="Times New Roman" w:cs="Times New Roman"/>
          <w:spacing w:val="-8"/>
          <w:sz w:val="28"/>
          <w:szCs w:val="28"/>
        </w:rPr>
        <w:t>паузы</w:t>
      </w:r>
      <w:r>
        <w:rPr>
          <w:rFonts w:hint="default" w:ascii="Times New Roman" w:hAnsi="Times New Roman" w:cs="Times New Roman"/>
          <w:spacing w:val="-15"/>
          <w:sz w:val="28"/>
          <w:szCs w:val="28"/>
        </w:rPr>
        <w:t xml:space="preserve"> </w:t>
      </w:r>
      <w:r>
        <w:rPr>
          <w:rFonts w:hint="default" w:ascii="Times New Roman" w:hAnsi="Times New Roman" w:cs="Times New Roman"/>
          <w:spacing w:val="-9"/>
          <w:sz w:val="28"/>
          <w:szCs w:val="28"/>
        </w:rPr>
        <w:t>повторите</w:t>
      </w:r>
      <w:r>
        <w:rPr>
          <w:rFonts w:hint="default" w:ascii="Times New Roman" w:hAnsi="Times New Roman" w:cs="Times New Roman"/>
          <w:spacing w:val="-12"/>
          <w:sz w:val="28"/>
          <w:szCs w:val="28"/>
        </w:rPr>
        <w:t xml:space="preserve"> </w:t>
      </w:r>
      <w:r>
        <w:rPr>
          <w:rFonts w:hint="default" w:ascii="Times New Roman" w:hAnsi="Times New Roman" w:cs="Times New Roman"/>
          <w:spacing w:val="-9"/>
          <w:sz w:val="28"/>
          <w:szCs w:val="28"/>
        </w:rPr>
        <w:t>упражнение</w:t>
      </w:r>
      <w:r>
        <w:rPr>
          <w:rFonts w:hint="default" w:ascii="Times New Roman" w:hAnsi="Times New Roman" w:cs="Times New Roman"/>
          <w:spacing w:val="-16"/>
          <w:sz w:val="28"/>
          <w:szCs w:val="28"/>
        </w:rPr>
        <w:t xml:space="preserve"> </w:t>
      </w:r>
      <w:r>
        <w:rPr>
          <w:rFonts w:hint="default" w:ascii="Times New Roman" w:hAnsi="Times New Roman" w:cs="Times New Roman"/>
          <w:spacing w:val="-7"/>
          <w:sz w:val="28"/>
          <w:szCs w:val="28"/>
        </w:rPr>
        <w:t>3-4</w:t>
      </w:r>
      <w:r>
        <w:rPr>
          <w:rFonts w:hint="default" w:ascii="Times New Roman" w:hAnsi="Times New Roman" w:cs="Times New Roman"/>
          <w:spacing w:val="-15"/>
          <w:sz w:val="28"/>
          <w:szCs w:val="28"/>
        </w:rPr>
        <w:t xml:space="preserve"> </w:t>
      </w:r>
      <w:r>
        <w:rPr>
          <w:rFonts w:hint="default" w:ascii="Times New Roman" w:hAnsi="Times New Roman" w:cs="Times New Roman"/>
          <w:spacing w:val="-7"/>
          <w:sz w:val="28"/>
          <w:szCs w:val="28"/>
        </w:rPr>
        <w:t>серии.</w:t>
      </w:r>
    </w:p>
    <w:p>
      <w:pPr>
        <w:spacing w:before="0" w:line="240" w:lineRule="auto"/>
        <w:ind w:left="313" w:right="354" w:firstLine="708"/>
        <w:jc w:val="both"/>
        <w:rPr>
          <w:rFonts w:hint="default" w:ascii="Times New Roman" w:hAnsi="Times New Roman" w:cs="Times New Roman"/>
          <w:sz w:val="28"/>
          <w:szCs w:val="28"/>
        </w:rPr>
      </w:pPr>
      <w:r>
        <w:rPr>
          <w:rFonts w:hint="default" w:ascii="Times New Roman" w:hAnsi="Times New Roman" w:cs="Times New Roman"/>
          <w:sz w:val="28"/>
          <w:szCs w:val="28"/>
        </w:rPr>
        <w:t xml:space="preserve">б) </w:t>
      </w:r>
      <w:r>
        <w:rPr>
          <w:rFonts w:hint="default" w:ascii="Times New Roman" w:hAnsi="Times New Roman" w:cs="Times New Roman"/>
          <w:i/>
          <w:sz w:val="28"/>
          <w:szCs w:val="28"/>
        </w:rPr>
        <w:t>Прыжки с подтягиванием коленей к груди с продвижением впер</w:t>
      </w:r>
      <w:r>
        <w:rPr>
          <w:rFonts w:hint="default" w:ascii="Times New Roman" w:hAnsi="Times New Roman" w:cs="Times New Roman"/>
          <w:i/>
          <w:sz w:val="28"/>
          <w:szCs w:val="28"/>
          <w:lang w:val="ru-RU"/>
        </w:rPr>
        <w:t>ё</w:t>
      </w:r>
      <w:r>
        <w:rPr>
          <w:rFonts w:hint="default" w:ascii="Times New Roman" w:hAnsi="Times New Roman" w:cs="Times New Roman"/>
          <w:i/>
          <w:sz w:val="28"/>
          <w:szCs w:val="28"/>
        </w:rPr>
        <w:t>д</w:t>
      </w:r>
      <w:r>
        <w:rPr>
          <w:rFonts w:hint="default" w:ascii="Times New Roman" w:hAnsi="Times New Roman" w:cs="Times New Roman"/>
          <w:sz w:val="28"/>
          <w:szCs w:val="28"/>
        </w:rPr>
        <w:t>:</w:t>
      </w:r>
    </w:p>
    <w:p>
      <w:pPr>
        <w:pStyle w:val="4"/>
        <w:spacing w:line="240" w:lineRule="auto"/>
        <w:ind w:left="313" w:right="349" w:firstLine="708"/>
        <w:jc w:val="both"/>
        <w:rPr>
          <w:rFonts w:hint="default" w:ascii="Times New Roman" w:hAnsi="Times New Roman" w:cs="Times New Roman"/>
          <w:sz w:val="28"/>
          <w:szCs w:val="28"/>
        </w:rPr>
      </w:pPr>
      <w:r>
        <w:rPr>
          <w:rFonts w:hint="default" w:ascii="Times New Roman" w:hAnsi="Times New Roman" w:cs="Times New Roman"/>
          <w:sz w:val="28"/>
          <w:szCs w:val="28"/>
        </w:rPr>
        <w:t>Это довольно трудный уровень. Сложность состоит в том, что надо прыгать с подтягиванием коленей к груди с про</w:t>
      </w:r>
      <w:r>
        <w:rPr>
          <w:rFonts w:hint="default" w:ascii="Times New Roman" w:hAnsi="Times New Roman" w:cs="Times New Roman"/>
          <w:sz w:val="28"/>
          <w:szCs w:val="28"/>
          <w:lang w:val="ru-RU"/>
        </w:rPr>
        <w:t>д</w:t>
      </w:r>
      <w:r>
        <w:rPr>
          <w:rFonts w:hint="default" w:ascii="Times New Roman" w:hAnsi="Times New Roman" w:cs="Times New Roman"/>
          <w:sz w:val="28"/>
          <w:szCs w:val="28"/>
        </w:rPr>
        <w:t>вижением впер</w:t>
      </w:r>
      <w:r>
        <w:rPr>
          <w:rFonts w:hint="default" w:ascii="Times New Roman" w:hAnsi="Times New Roman" w:cs="Times New Roman"/>
          <w:sz w:val="28"/>
          <w:szCs w:val="28"/>
          <w:lang w:val="ru-RU"/>
        </w:rPr>
        <w:t>ё</w:t>
      </w:r>
      <w:r>
        <w:rPr>
          <w:rFonts w:hint="default" w:ascii="Times New Roman" w:hAnsi="Times New Roman" w:cs="Times New Roman"/>
          <w:sz w:val="28"/>
          <w:szCs w:val="28"/>
        </w:rPr>
        <w:t>д, сохраняя правильную технику упражнения. Мягко приземляться на передний свод стопы и совершать резко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следующий прыжок. Выполните 10 раз, а затем пробегитесь трусцой 10-20 метров. Повторить упражнение 3-5 серий.</w:t>
      </w:r>
    </w:p>
    <w:p>
      <w:pPr>
        <w:pStyle w:val="4"/>
        <w:spacing w:before="1" w:line="240" w:lineRule="auto"/>
        <w:ind w:left="313" w:right="349" w:firstLine="708"/>
        <w:jc w:val="both"/>
        <w:rPr>
          <w:rFonts w:hint="default" w:ascii="Times New Roman" w:hAnsi="Times New Roman" w:cs="Times New Roman"/>
          <w:sz w:val="28"/>
          <w:szCs w:val="28"/>
        </w:rPr>
      </w:pPr>
      <w:r>
        <w:rPr>
          <w:rFonts w:hint="default" w:ascii="Times New Roman" w:hAnsi="Times New Roman" w:cs="Times New Roman"/>
          <w:spacing w:val="-56"/>
          <w:w w:val="100"/>
          <w:sz w:val="28"/>
          <w:szCs w:val="28"/>
          <w:u w:val="single"/>
        </w:rPr>
        <w:t xml:space="preserve"> </w:t>
      </w:r>
      <w:r>
        <w:rPr>
          <w:rFonts w:hint="default" w:ascii="Times New Roman" w:hAnsi="Times New Roman" w:cs="Times New Roman"/>
          <w:sz w:val="28"/>
          <w:szCs w:val="28"/>
          <w:u w:val="single"/>
        </w:rPr>
        <w:t>Прорабатываемые мышцы:</w:t>
      </w:r>
      <w:r>
        <w:rPr>
          <w:rFonts w:hint="default" w:ascii="Times New Roman" w:hAnsi="Times New Roman" w:cs="Times New Roman"/>
          <w:sz w:val="28"/>
          <w:szCs w:val="28"/>
        </w:rPr>
        <w:t xml:space="preserve"> четыр</w:t>
      </w:r>
      <w:r>
        <w:rPr>
          <w:rFonts w:hint="default" w:ascii="Times New Roman" w:hAnsi="Times New Roman" w:cs="Times New Roman"/>
          <w:sz w:val="28"/>
          <w:szCs w:val="28"/>
          <w:lang w:val="ru-RU"/>
        </w:rPr>
        <w:t>ё</w:t>
      </w:r>
      <w:r>
        <w:rPr>
          <w:rFonts w:hint="default" w:ascii="Times New Roman" w:hAnsi="Times New Roman" w:cs="Times New Roman"/>
          <w:sz w:val="28"/>
          <w:szCs w:val="28"/>
        </w:rPr>
        <w:t>хглавая мышца бедра, икроножная мышца, камбаловидная мышца, большая ягодичная мышца, средняя ягодичная мышца, мышцы, сгибающие ногу в тазобедренном суставе. А также мышцы живота, мышца, выпрямляющая позвоночник, задняя группа мышц бедра, дельтовидная мышца.</w:t>
      </w:r>
    </w:p>
    <w:p>
      <w:pPr>
        <w:pStyle w:val="4"/>
        <w:spacing w:before="5" w:line="240" w:lineRule="auto"/>
        <w:rPr>
          <w:rFonts w:hint="default" w:ascii="Times New Roman" w:hAnsi="Times New Roman" w:cs="Times New Roman"/>
          <w:sz w:val="28"/>
          <w:szCs w:val="28"/>
        </w:rPr>
      </w:pPr>
    </w:p>
    <w:p>
      <w:pPr>
        <w:pStyle w:val="2"/>
        <w:numPr>
          <w:ilvl w:val="2"/>
          <w:numId w:val="5"/>
        </w:numPr>
        <w:tabs>
          <w:tab w:val="left" w:pos="1437"/>
        </w:tabs>
        <w:spacing w:before="0" w:after="0" w:line="240" w:lineRule="auto"/>
        <w:ind w:left="1436" w:right="0" w:hanging="551"/>
        <w:jc w:val="center"/>
        <w:rPr>
          <w:rFonts w:hint="default" w:ascii="Times New Roman" w:hAnsi="Times New Roman" w:cs="Times New Roman"/>
          <w:sz w:val="28"/>
          <w:szCs w:val="28"/>
        </w:rPr>
      </w:pPr>
      <w:r>
        <w:rPr>
          <w:rFonts w:hint="default" w:ascii="Times New Roman" w:hAnsi="Times New Roman" w:cs="Times New Roman"/>
          <w:sz w:val="28"/>
          <w:szCs w:val="28"/>
        </w:rPr>
        <w:t>Прыжки из глубокого выпада со сменой</w:t>
      </w:r>
      <w:r>
        <w:rPr>
          <w:rFonts w:hint="default" w:ascii="Times New Roman" w:hAnsi="Times New Roman" w:cs="Times New Roman"/>
          <w:spacing w:val="-5"/>
          <w:sz w:val="28"/>
          <w:szCs w:val="28"/>
        </w:rPr>
        <w:t xml:space="preserve"> </w:t>
      </w:r>
      <w:r>
        <w:rPr>
          <w:rFonts w:hint="default" w:ascii="Times New Roman" w:hAnsi="Times New Roman" w:cs="Times New Roman"/>
          <w:sz w:val="28"/>
          <w:szCs w:val="28"/>
        </w:rPr>
        <w:t>ног</w:t>
      </w:r>
    </w:p>
    <w:p>
      <w:pPr>
        <w:pStyle w:val="4"/>
        <w:spacing w:before="7" w:line="240" w:lineRule="auto"/>
        <w:rPr>
          <w:rFonts w:hint="default" w:ascii="Times New Roman" w:hAnsi="Times New Roman" w:cs="Times New Roman"/>
          <w:b/>
          <w:sz w:val="28"/>
          <w:szCs w:val="28"/>
        </w:rPr>
      </w:pPr>
    </w:p>
    <w:p>
      <w:pPr>
        <w:pStyle w:val="4"/>
        <w:spacing w:before="1" w:line="240" w:lineRule="auto"/>
        <w:ind w:left="313" w:right="346" w:firstLine="708"/>
        <w:jc w:val="both"/>
        <w:rPr>
          <w:rFonts w:hint="default" w:ascii="Times New Roman" w:hAnsi="Times New Roman" w:cs="Times New Roman"/>
          <w:sz w:val="28"/>
          <w:szCs w:val="28"/>
        </w:rPr>
      </w:pPr>
      <w:r>
        <w:rPr>
          <w:rFonts w:hint="default" w:ascii="Times New Roman" w:hAnsi="Times New Roman" w:cs="Times New Roman"/>
          <w:sz w:val="28"/>
          <w:szCs w:val="28"/>
        </w:rPr>
        <w:t>Встаньте ровно, ноги на ширине плеч. Руки используются для поддержания равновесия</w:t>
      </w:r>
      <w:r>
        <w:rPr>
          <w:rFonts w:hint="default" w:ascii="Times New Roman" w:hAnsi="Times New Roman" w:cs="Times New Roman"/>
          <w:sz w:val="28"/>
          <w:szCs w:val="28"/>
          <w:lang w:val="ru-RU"/>
        </w:rPr>
        <w:t>.</w:t>
      </w:r>
      <w:r>
        <w:rPr>
          <w:rFonts w:hint="default" w:ascii="Times New Roman" w:hAnsi="Times New Roman" w:cs="Times New Roman"/>
          <w:sz w:val="28"/>
          <w:szCs w:val="28"/>
        </w:rPr>
        <w:t xml:space="preserve"> Наклонится впер</w:t>
      </w:r>
      <w:r>
        <w:rPr>
          <w:rFonts w:hint="default" w:ascii="Times New Roman" w:hAnsi="Times New Roman" w:cs="Times New Roman"/>
          <w:sz w:val="28"/>
          <w:szCs w:val="28"/>
          <w:lang w:val="ru-RU"/>
        </w:rPr>
        <w:t>ё</w:t>
      </w:r>
      <w:r>
        <w:rPr>
          <w:rFonts w:hint="default" w:ascii="Times New Roman" w:hAnsi="Times New Roman" w:cs="Times New Roman"/>
          <w:sz w:val="28"/>
          <w:szCs w:val="28"/>
        </w:rPr>
        <w:t>д, сделать прыжок впер</w:t>
      </w:r>
      <w:r>
        <w:rPr>
          <w:rFonts w:hint="default" w:ascii="Times New Roman" w:hAnsi="Times New Roman" w:cs="Times New Roman"/>
          <w:sz w:val="28"/>
          <w:szCs w:val="28"/>
          <w:lang w:val="ru-RU"/>
        </w:rPr>
        <w:t>ё</w:t>
      </w:r>
      <w:r>
        <w:rPr>
          <w:rFonts w:hint="default" w:ascii="Times New Roman" w:hAnsi="Times New Roman" w:cs="Times New Roman"/>
          <w:sz w:val="28"/>
          <w:szCs w:val="28"/>
        </w:rPr>
        <w:t>д и приземлиться на правую ногу, согнутую в коленном суставе. Левая нога находится в воздухе, баланс осуществляется только на правой ноге. Левая рука касается земли для равновесия. Сразу повторить упражнение на другой ноге. Выполнить попеременно на каждую ногу по 5-7 прыжков, а затем пробежать трусцой 10-20 м. Повторить упражнение 3-5 серий.</w:t>
      </w:r>
    </w:p>
    <w:p>
      <w:pPr>
        <w:pStyle w:val="4"/>
        <w:spacing w:before="1" w:line="240" w:lineRule="auto"/>
        <w:ind w:left="313" w:right="350" w:firstLine="708"/>
        <w:jc w:val="both"/>
        <w:rPr>
          <w:rFonts w:hint="default" w:ascii="Times New Roman" w:hAnsi="Times New Roman" w:cs="Times New Roman"/>
          <w:sz w:val="28"/>
          <w:szCs w:val="28"/>
        </w:rPr>
      </w:pPr>
      <w:r>
        <w:rPr>
          <w:rFonts w:hint="default" w:ascii="Times New Roman" w:hAnsi="Times New Roman" w:cs="Times New Roman"/>
          <w:spacing w:val="-56"/>
          <w:w w:val="100"/>
          <w:sz w:val="28"/>
          <w:szCs w:val="28"/>
          <w:u w:val="single"/>
        </w:rPr>
        <w:t xml:space="preserve"> </w:t>
      </w:r>
      <w:r>
        <w:rPr>
          <w:rFonts w:hint="default" w:ascii="Times New Roman" w:hAnsi="Times New Roman" w:cs="Times New Roman"/>
          <w:sz w:val="28"/>
          <w:szCs w:val="28"/>
          <w:u w:val="single"/>
        </w:rPr>
        <w:t>Прорабатываемые мышцы:</w:t>
      </w:r>
      <w:r>
        <w:rPr>
          <w:rFonts w:hint="default" w:ascii="Times New Roman" w:hAnsi="Times New Roman" w:cs="Times New Roman"/>
          <w:sz w:val="28"/>
          <w:szCs w:val="28"/>
        </w:rPr>
        <w:t xml:space="preserve"> большая ягодичная мышца, средняя ягодичная мышца, четыр</w:t>
      </w:r>
      <w:r>
        <w:rPr>
          <w:rFonts w:hint="default" w:ascii="Times New Roman" w:hAnsi="Times New Roman" w:cs="Times New Roman"/>
          <w:sz w:val="28"/>
          <w:szCs w:val="28"/>
          <w:lang w:val="ru-RU"/>
        </w:rPr>
        <w:t>ё</w:t>
      </w:r>
      <w:r>
        <w:rPr>
          <w:rFonts w:hint="default" w:ascii="Times New Roman" w:hAnsi="Times New Roman" w:cs="Times New Roman"/>
          <w:sz w:val="28"/>
          <w:szCs w:val="28"/>
        </w:rPr>
        <w:t>хглавая мышца бедра. А также мышца, выпрямляющая позвоночник, задняя группа мышц, мышцы живота.</w:t>
      </w:r>
    </w:p>
    <w:p>
      <w:pPr>
        <w:pStyle w:val="4"/>
        <w:spacing w:before="6" w:line="240" w:lineRule="auto"/>
        <w:rPr>
          <w:rFonts w:hint="default" w:ascii="Times New Roman" w:hAnsi="Times New Roman" w:cs="Times New Roman"/>
          <w:sz w:val="28"/>
          <w:szCs w:val="28"/>
        </w:rPr>
      </w:pPr>
    </w:p>
    <w:p>
      <w:pPr>
        <w:pStyle w:val="2"/>
        <w:numPr>
          <w:ilvl w:val="2"/>
          <w:numId w:val="5"/>
        </w:numPr>
        <w:tabs>
          <w:tab w:val="left" w:pos="1961"/>
        </w:tabs>
        <w:spacing w:before="92" w:after="0" w:line="240" w:lineRule="auto"/>
        <w:ind w:left="1960" w:right="0" w:hanging="554"/>
        <w:jc w:val="center"/>
        <w:rPr>
          <w:rFonts w:hint="default" w:ascii="Times New Roman" w:hAnsi="Times New Roman" w:cs="Times New Roman"/>
          <w:sz w:val="28"/>
          <w:szCs w:val="28"/>
        </w:rPr>
      </w:pPr>
      <w:r>
        <w:rPr>
          <w:rFonts w:hint="default" w:ascii="Times New Roman" w:hAnsi="Times New Roman" w:cs="Times New Roman"/>
          <w:sz w:val="28"/>
          <w:szCs w:val="28"/>
        </w:rPr>
        <w:t>Широкая разножка со сменой</w:t>
      </w:r>
      <w:r>
        <w:rPr>
          <w:rFonts w:hint="default" w:ascii="Times New Roman" w:hAnsi="Times New Roman" w:cs="Times New Roman"/>
          <w:spacing w:val="-3"/>
          <w:sz w:val="28"/>
          <w:szCs w:val="28"/>
        </w:rPr>
        <w:t xml:space="preserve"> </w:t>
      </w:r>
      <w:r>
        <w:rPr>
          <w:rFonts w:hint="default" w:ascii="Times New Roman" w:hAnsi="Times New Roman" w:cs="Times New Roman"/>
          <w:sz w:val="28"/>
          <w:szCs w:val="28"/>
        </w:rPr>
        <w:t>ног</w:t>
      </w:r>
    </w:p>
    <w:p>
      <w:pPr>
        <w:pStyle w:val="4"/>
        <w:spacing w:before="7" w:line="240" w:lineRule="auto"/>
        <w:rPr>
          <w:rFonts w:hint="default" w:ascii="Times New Roman" w:hAnsi="Times New Roman" w:cs="Times New Roman"/>
          <w:b/>
          <w:sz w:val="28"/>
          <w:szCs w:val="28"/>
        </w:rPr>
      </w:pPr>
    </w:p>
    <w:p>
      <w:pPr>
        <w:pStyle w:val="4"/>
        <w:spacing w:line="240" w:lineRule="auto"/>
        <w:ind w:left="313" w:right="348" w:firstLine="708"/>
        <w:jc w:val="both"/>
        <w:rPr>
          <w:rFonts w:hint="default" w:ascii="Times New Roman" w:hAnsi="Times New Roman" w:cs="Times New Roman"/>
          <w:sz w:val="28"/>
          <w:szCs w:val="28"/>
        </w:rPr>
      </w:pPr>
      <w:r>
        <w:rPr>
          <w:rFonts w:hint="default" w:ascii="Times New Roman" w:hAnsi="Times New Roman" w:cs="Times New Roman"/>
          <w:sz w:val="28"/>
          <w:szCs w:val="28"/>
        </w:rPr>
        <w:t>Встаньте прямо, правая нога впереди на всей стопе чуть согнута в коленном суставе, руки согнуты в локтевых суставах, левая нога – на носке. Быстрым движением выполнить смену ног так, чтобы левая нога оказалась впереди. Старайтесь поднимать колени, спину держать прямо. Сложность состоит в том, чтобы впереди стоящая нога находилась под углом 90 градусов, а сзади стоящая нога – на носке. Выполнить 3-4 серии х 20 раз.</w:t>
      </w:r>
    </w:p>
    <w:p>
      <w:pPr>
        <w:pStyle w:val="4"/>
        <w:spacing w:line="240" w:lineRule="auto"/>
        <w:ind w:left="313" w:right="351" w:firstLine="708"/>
        <w:jc w:val="both"/>
        <w:rPr>
          <w:rFonts w:hint="default" w:ascii="Times New Roman" w:hAnsi="Times New Roman" w:cs="Times New Roman"/>
          <w:sz w:val="28"/>
          <w:szCs w:val="28"/>
        </w:rPr>
      </w:pPr>
      <w:r>
        <w:rPr>
          <w:rFonts w:hint="default" w:ascii="Times New Roman" w:hAnsi="Times New Roman" w:cs="Times New Roman"/>
          <w:spacing w:val="-56"/>
          <w:w w:val="100"/>
          <w:sz w:val="28"/>
          <w:szCs w:val="28"/>
          <w:u w:val="single"/>
        </w:rPr>
        <w:t xml:space="preserve"> </w:t>
      </w:r>
      <w:r>
        <w:rPr>
          <w:rFonts w:hint="default" w:ascii="Times New Roman" w:hAnsi="Times New Roman" w:cs="Times New Roman"/>
          <w:sz w:val="28"/>
          <w:szCs w:val="28"/>
          <w:u w:val="single"/>
        </w:rPr>
        <w:t>Прорабатываемые мышцы:</w:t>
      </w:r>
      <w:r>
        <w:rPr>
          <w:rFonts w:hint="default" w:ascii="Times New Roman" w:hAnsi="Times New Roman" w:cs="Times New Roman"/>
          <w:sz w:val="28"/>
          <w:szCs w:val="28"/>
        </w:rPr>
        <w:t xml:space="preserve"> передняя группа мышц, задняя группа мышц, мышцы живота, икроножные мышцы.</w:t>
      </w:r>
    </w:p>
    <w:p>
      <w:pPr>
        <w:pStyle w:val="4"/>
        <w:spacing w:before="7" w:line="240" w:lineRule="auto"/>
        <w:rPr>
          <w:rFonts w:hint="default" w:ascii="Times New Roman" w:hAnsi="Times New Roman" w:cs="Times New Roman"/>
          <w:sz w:val="28"/>
          <w:szCs w:val="28"/>
        </w:rPr>
      </w:pPr>
    </w:p>
    <w:p>
      <w:pPr>
        <w:pStyle w:val="2"/>
        <w:numPr>
          <w:ilvl w:val="2"/>
          <w:numId w:val="5"/>
        </w:numPr>
        <w:tabs>
          <w:tab w:val="left" w:pos="1199"/>
        </w:tabs>
        <w:spacing w:before="65" w:after="0" w:line="240" w:lineRule="auto"/>
        <w:ind w:left="1198" w:right="0" w:hanging="550"/>
        <w:jc w:val="center"/>
        <w:rPr>
          <w:rFonts w:hint="default" w:ascii="Times New Roman" w:hAnsi="Times New Roman" w:cs="Times New Roman"/>
          <w:sz w:val="28"/>
          <w:szCs w:val="28"/>
        </w:rPr>
      </w:pPr>
      <w:r>
        <w:rPr>
          <w:rFonts w:hint="default" w:ascii="Times New Roman" w:hAnsi="Times New Roman" w:cs="Times New Roman"/>
          <w:sz w:val="28"/>
          <w:szCs w:val="28"/>
        </w:rPr>
        <w:t>Выпрыгивания вверх со сменой ног на</w:t>
      </w:r>
      <w:r>
        <w:rPr>
          <w:rFonts w:hint="default" w:ascii="Times New Roman" w:hAnsi="Times New Roman" w:cs="Times New Roman"/>
          <w:spacing w:val="-6"/>
          <w:sz w:val="28"/>
          <w:szCs w:val="28"/>
        </w:rPr>
        <w:t xml:space="preserve"> </w:t>
      </w:r>
      <w:r>
        <w:rPr>
          <w:rFonts w:hint="default" w:ascii="Times New Roman" w:hAnsi="Times New Roman" w:cs="Times New Roman"/>
          <w:sz w:val="28"/>
          <w:szCs w:val="28"/>
        </w:rPr>
        <w:t>скамейку</w:t>
      </w:r>
    </w:p>
    <w:p>
      <w:pPr>
        <w:pStyle w:val="4"/>
        <w:spacing w:before="7" w:line="240" w:lineRule="auto"/>
        <w:rPr>
          <w:rFonts w:hint="default" w:ascii="Times New Roman" w:hAnsi="Times New Roman" w:cs="Times New Roman"/>
          <w:b/>
          <w:sz w:val="28"/>
          <w:szCs w:val="28"/>
        </w:rPr>
      </w:pPr>
    </w:p>
    <w:p>
      <w:pPr>
        <w:pStyle w:val="4"/>
        <w:spacing w:line="240" w:lineRule="auto"/>
        <w:ind w:left="313" w:right="352" w:firstLine="708"/>
        <w:jc w:val="both"/>
        <w:rPr>
          <w:rFonts w:hint="default" w:ascii="Times New Roman" w:hAnsi="Times New Roman" w:cs="Times New Roman"/>
          <w:sz w:val="28"/>
          <w:szCs w:val="28"/>
        </w:rPr>
      </w:pPr>
      <w:r>
        <w:rPr>
          <w:rFonts w:hint="default" w:ascii="Times New Roman" w:hAnsi="Times New Roman" w:cs="Times New Roman"/>
          <w:sz w:val="28"/>
          <w:szCs w:val="28"/>
        </w:rPr>
        <w:t>Встать лицом к скамейке, правую ногу поставить на скамью. Руки согнуты в локтевых суставах.  Спина  прямая. Толчком правой ноги выполнить резкую смену ног, помогая при этом руками толкнуться вверх как можно выше. Следить за тем, чтобы нога на скамейку ставилась на всю стопу. Повторить 3-4 серии по 20 – 30</w:t>
      </w:r>
      <w:r>
        <w:rPr>
          <w:rFonts w:hint="default" w:ascii="Times New Roman" w:hAnsi="Times New Roman" w:cs="Times New Roman"/>
          <w:spacing w:val="-2"/>
          <w:sz w:val="28"/>
          <w:szCs w:val="28"/>
        </w:rPr>
        <w:t xml:space="preserve"> </w:t>
      </w:r>
      <w:r>
        <w:rPr>
          <w:rFonts w:hint="default" w:ascii="Times New Roman" w:hAnsi="Times New Roman" w:cs="Times New Roman"/>
          <w:sz w:val="28"/>
          <w:szCs w:val="28"/>
        </w:rPr>
        <w:t>раз.</w:t>
      </w:r>
    </w:p>
    <w:p>
      <w:pPr>
        <w:pStyle w:val="4"/>
        <w:spacing w:before="2" w:line="240" w:lineRule="auto"/>
        <w:ind w:left="313" w:right="349" w:firstLine="708"/>
        <w:jc w:val="both"/>
        <w:rPr>
          <w:rFonts w:hint="default" w:ascii="Times New Roman" w:hAnsi="Times New Roman" w:cs="Times New Roman"/>
          <w:sz w:val="28"/>
          <w:szCs w:val="28"/>
        </w:rPr>
      </w:pPr>
      <w:r>
        <w:rPr>
          <w:rFonts w:hint="default" w:ascii="Times New Roman" w:hAnsi="Times New Roman" w:cs="Times New Roman"/>
          <w:spacing w:val="-56"/>
          <w:w w:val="100"/>
          <w:sz w:val="28"/>
          <w:szCs w:val="28"/>
          <w:u w:val="single"/>
        </w:rPr>
        <w:t xml:space="preserve"> </w:t>
      </w:r>
      <w:r>
        <w:rPr>
          <w:rFonts w:hint="default" w:ascii="Times New Roman" w:hAnsi="Times New Roman" w:cs="Times New Roman"/>
          <w:sz w:val="28"/>
          <w:szCs w:val="28"/>
          <w:u w:val="single"/>
        </w:rPr>
        <w:t>Прорабатываемые мышцы:</w:t>
      </w:r>
      <w:r>
        <w:rPr>
          <w:rFonts w:hint="default" w:ascii="Times New Roman" w:hAnsi="Times New Roman" w:cs="Times New Roman"/>
          <w:sz w:val="28"/>
          <w:szCs w:val="28"/>
        </w:rPr>
        <w:t xml:space="preserve"> передняя группа мышц, четыр</w:t>
      </w:r>
      <w:r>
        <w:rPr>
          <w:rFonts w:hint="default" w:ascii="Times New Roman" w:hAnsi="Times New Roman" w:cs="Times New Roman"/>
          <w:sz w:val="28"/>
          <w:szCs w:val="28"/>
          <w:lang w:val="ru-RU"/>
        </w:rPr>
        <w:t>ё</w:t>
      </w:r>
      <w:r>
        <w:rPr>
          <w:rFonts w:hint="default" w:ascii="Times New Roman" w:hAnsi="Times New Roman" w:cs="Times New Roman"/>
          <w:sz w:val="28"/>
          <w:szCs w:val="28"/>
        </w:rPr>
        <w:t>хглавая мышца бедра, икроножные мышцы.</w:t>
      </w:r>
    </w:p>
    <w:p>
      <w:pPr>
        <w:pStyle w:val="4"/>
        <w:spacing w:before="5" w:line="240" w:lineRule="auto"/>
        <w:rPr>
          <w:rFonts w:hint="default" w:ascii="Times New Roman" w:hAnsi="Times New Roman" w:cs="Times New Roman"/>
          <w:sz w:val="28"/>
          <w:szCs w:val="28"/>
        </w:rPr>
      </w:pPr>
    </w:p>
    <w:p>
      <w:pPr>
        <w:pStyle w:val="2"/>
        <w:numPr>
          <w:ilvl w:val="2"/>
          <w:numId w:val="5"/>
        </w:numPr>
        <w:tabs>
          <w:tab w:val="left" w:pos="1420"/>
        </w:tabs>
        <w:spacing w:before="65" w:after="0" w:line="240" w:lineRule="auto"/>
        <w:ind w:left="1419" w:right="0" w:hanging="553"/>
        <w:jc w:val="center"/>
        <w:rPr>
          <w:rFonts w:hint="default" w:ascii="Times New Roman" w:hAnsi="Times New Roman" w:cs="Times New Roman"/>
          <w:sz w:val="28"/>
          <w:szCs w:val="28"/>
        </w:rPr>
      </w:pPr>
      <w:r>
        <w:rPr>
          <w:rFonts w:hint="default" w:ascii="Times New Roman" w:hAnsi="Times New Roman" w:cs="Times New Roman"/>
          <w:sz w:val="28"/>
          <w:szCs w:val="28"/>
        </w:rPr>
        <w:t>«Напрыгивания-спрыгивания» на</w:t>
      </w:r>
      <w:r>
        <w:rPr>
          <w:rFonts w:hint="default" w:ascii="Times New Roman" w:hAnsi="Times New Roman" w:cs="Times New Roman"/>
          <w:spacing w:val="-5"/>
          <w:sz w:val="28"/>
          <w:szCs w:val="28"/>
        </w:rPr>
        <w:t xml:space="preserve"> </w:t>
      </w:r>
      <w:r>
        <w:rPr>
          <w:rFonts w:hint="default" w:ascii="Times New Roman" w:hAnsi="Times New Roman" w:cs="Times New Roman"/>
          <w:sz w:val="28"/>
          <w:szCs w:val="28"/>
        </w:rPr>
        <w:t>скамейку</w:t>
      </w:r>
    </w:p>
    <w:p>
      <w:pPr>
        <w:pStyle w:val="4"/>
        <w:spacing w:before="7" w:line="240" w:lineRule="auto"/>
        <w:rPr>
          <w:rFonts w:hint="default" w:ascii="Times New Roman" w:hAnsi="Times New Roman" w:cs="Times New Roman"/>
          <w:b/>
          <w:sz w:val="28"/>
          <w:szCs w:val="28"/>
        </w:rPr>
      </w:pPr>
    </w:p>
    <w:p>
      <w:pPr>
        <w:pStyle w:val="4"/>
        <w:spacing w:line="240" w:lineRule="auto"/>
        <w:ind w:left="313" w:right="348" w:firstLine="708"/>
        <w:jc w:val="both"/>
        <w:rPr>
          <w:rFonts w:hint="default" w:ascii="Times New Roman" w:hAnsi="Times New Roman" w:cs="Times New Roman"/>
          <w:sz w:val="28"/>
          <w:szCs w:val="28"/>
        </w:rPr>
      </w:pPr>
      <w:r>
        <w:rPr>
          <w:rFonts w:hint="default" w:ascii="Times New Roman" w:hAnsi="Times New Roman" w:cs="Times New Roman"/>
          <w:sz w:val="28"/>
          <w:szCs w:val="28"/>
        </w:rPr>
        <w:t>Встать лицом к скамейке, принять устойчивую позу: ноги на ширине плеч, коленные суставы чуть согнуты, руки перед собой согнуты в локтевых суставах. Толчком двух ног выполнить быстрый прыжок на скамейку</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и тут же спрыгните на пол (землю). Приземлитесь на обе ноги и одновременно поднимите согнутые руки перед грудью. Гасите энергию удара о землю за сч</w:t>
      </w:r>
      <w:r>
        <w:rPr>
          <w:rFonts w:hint="default" w:ascii="Times New Roman" w:hAnsi="Times New Roman" w:cs="Times New Roman"/>
          <w:sz w:val="28"/>
          <w:szCs w:val="28"/>
          <w:lang w:val="ru-RU"/>
        </w:rPr>
        <w:t>ё</w:t>
      </w:r>
      <w:r>
        <w:rPr>
          <w:rFonts w:hint="default" w:ascii="Times New Roman" w:hAnsi="Times New Roman" w:cs="Times New Roman"/>
          <w:sz w:val="28"/>
          <w:szCs w:val="28"/>
        </w:rPr>
        <w:t>т сгибания ног в тазобедренных и коленных суставах, а также тыльного сгибания стоп. Приземление должно быть уверенным. После упражнения резкое ускорение 10 – 20 м. Важно при прыжках «держать спину», амортизировать колени, помогать руками. Выполнить 3-4 серии по 10 раз.</w:t>
      </w:r>
    </w:p>
    <w:p>
      <w:pPr>
        <w:pStyle w:val="4"/>
        <w:spacing w:before="2" w:line="240" w:lineRule="auto"/>
        <w:ind w:left="313" w:right="351" w:firstLine="708"/>
        <w:jc w:val="both"/>
        <w:rPr>
          <w:rFonts w:hint="default" w:ascii="Times New Roman" w:hAnsi="Times New Roman" w:cs="Times New Roman"/>
          <w:sz w:val="28"/>
          <w:szCs w:val="28"/>
        </w:rPr>
      </w:pPr>
      <w:r>
        <w:rPr>
          <w:rFonts w:hint="default" w:ascii="Times New Roman" w:hAnsi="Times New Roman" w:cs="Times New Roman"/>
          <w:spacing w:val="-56"/>
          <w:w w:val="100"/>
          <w:sz w:val="28"/>
          <w:szCs w:val="28"/>
          <w:u w:val="single"/>
        </w:rPr>
        <w:t xml:space="preserve"> </w:t>
      </w:r>
      <w:r>
        <w:rPr>
          <w:rFonts w:hint="default" w:ascii="Times New Roman" w:hAnsi="Times New Roman" w:cs="Times New Roman"/>
          <w:sz w:val="28"/>
          <w:szCs w:val="28"/>
          <w:u w:val="single"/>
        </w:rPr>
        <w:t>Прорабатываемые мышцы:</w:t>
      </w:r>
      <w:r>
        <w:rPr>
          <w:rFonts w:hint="default" w:ascii="Times New Roman" w:hAnsi="Times New Roman" w:cs="Times New Roman"/>
          <w:sz w:val="28"/>
          <w:szCs w:val="28"/>
        </w:rPr>
        <w:t xml:space="preserve"> мышцы, сгибающие ногу в тазобедренном суставе, приводящие мышцы бедра, икроножная мышца, камбаловидная мышца, четыр</w:t>
      </w:r>
      <w:r>
        <w:rPr>
          <w:rFonts w:hint="default" w:ascii="Times New Roman" w:hAnsi="Times New Roman" w:cs="Times New Roman"/>
          <w:sz w:val="28"/>
          <w:szCs w:val="28"/>
          <w:lang w:val="ru-RU"/>
        </w:rPr>
        <w:t>ё</w:t>
      </w:r>
      <w:r>
        <w:rPr>
          <w:rFonts w:hint="default" w:ascii="Times New Roman" w:hAnsi="Times New Roman" w:cs="Times New Roman"/>
          <w:sz w:val="28"/>
          <w:szCs w:val="28"/>
        </w:rPr>
        <w:t>хглавая мышца бедра, мышцы живота.</w:t>
      </w:r>
    </w:p>
    <w:p>
      <w:pPr>
        <w:pStyle w:val="4"/>
        <w:spacing w:before="5" w:line="240" w:lineRule="auto"/>
        <w:rPr>
          <w:rFonts w:hint="default" w:ascii="Times New Roman" w:hAnsi="Times New Roman" w:cs="Times New Roman"/>
          <w:sz w:val="28"/>
          <w:szCs w:val="28"/>
        </w:rPr>
      </w:pPr>
    </w:p>
    <w:p>
      <w:pPr>
        <w:pStyle w:val="2"/>
        <w:numPr>
          <w:ilvl w:val="2"/>
          <w:numId w:val="5"/>
        </w:numPr>
        <w:tabs>
          <w:tab w:val="left" w:pos="1516"/>
        </w:tabs>
        <w:spacing w:before="0" w:after="0" w:line="240" w:lineRule="auto"/>
        <w:ind w:left="1515" w:right="0" w:hanging="550"/>
        <w:jc w:val="center"/>
        <w:rPr>
          <w:rFonts w:hint="default" w:ascii="Times New Roman" w:hAnsi="Times New Roman" w:cs="Times New Roman"/>
          <w:sz w:val="28"/>
          <w:szCs w:val="28"/>
        </w:rPr>
      </w:pPr>
      <w:r>
        <w:rPr>
          <w:rFonts w:hint="default" w:ascii="Times New Roman" w:hAnsi="Times New Roman" w:cs="Times New Roman"/>
          <w:sz w:val="28"/>
          <w:szCs w:val="28"/>
        </w:rPr>
        <w:t>Выпрыгивания на одной ноге на</w:t>
      </w:r>
      <w:r>
        <w:rPr>
          <w:rFonts w:hint="default" w:ascii="Times New Roman" w:hAnsi="Times New Roman" w:cs="Times New Roman"/>
          <w:spacing w:val="-5"/>
          <w:sz w:val="28"/>
          <w:szCs w:val="28"/>
        </w:rPr>
        <w:t xml:space="preserve"> </w:t>
      </w:r>
      <w:r>
        <w:rPr>
          <w:rFonts w:hint="default" w:ascii="Times New Roman" w:hAnsi="Times New Roman" w:cs="Times New Roman"/>
          <w:sz w:val="28"/>
          <w:szCs w:val="28"/>
        </w:rPr>
        <w:t>скамейке</w:t>
      </w:r>
    </w:p>
    <w:p>
      <w:pPr>
        <w:pStyle w:val="4"/>
        <w:spacing w:before="7" w:line="240" w:lineRule="auto"/>
        <w:rPr>
          <w:rFonts w:hint="default" w:ascii="Times New Roman" w:hAnsi="Times New Roman" w:cs="Times New Roman"/>
          <w:b/>
          <w:sz w:val="28"/>
          <w:szCs w:val="28"/>
        </w:rPr>
      </w:pPr>
    </w:p>
    <w:p>
      <w:pPr>
        <w:pStyle w:val="4"/>
        <w:spacing w:before="1" w:line="240" w:lineRule="auto"/>
        <w:ind w:left="313" w:right="349" w:firstLine="708"/>
        <w:jc w:val="both"/>
        <w:rPr>
          <w:rFonts w:hint="default" w:ascii="Times New Roman" w:hAnsi="Times New Roman" w:cs="Times New Roman"/>
          <w:sz w:val="28"/>
          <w:szCs w:val="28"/>
        </w:rPr>
      </w:pPr>
      <w:r>
        <w:rPr>
          <w:rFonts w:hint="default" w:ascii="Times New Roman" w:hAnsi="Times New Roman" w:cs="Times New Roman"/>
          <w:sz w:val="28"/>
          <w:szCs w:val="28"/>
        </w:rPr>
        <w:t>Встать спиной к скамейке ноги на ширине плеч. Правую ногу поставить на переднюю часть стопы на скамейку, левая нога – на полу на всей стопе, руки на поясе. Согните ноги в тазобедренных и коленных суставах под углом 90</w:t>
      </w:r>
      <w:r>
        <w:rPr>
          <w:rFonts w:hint="default" w:ascii="Times New Roman" w:hAnsi="Times New Roman" w:cs="Times New Roman"/>
          <w:spacing w:val="51"/>
          <w:sz w:val="28"/>
          <w:szCs w:val="28"/>
        </w:rPr>
        <w:t xml:space="preserve"> </w:t>
      </w:r>
      <w:r>
        <w:rPr>
          <w:rFonts w:hint="default" w:ascii="Times New Roman" w:hAnsi="Times New Roman" w:cs="Times New Roman"/>
          <w:sz w:val="28"/>
          <w:szCs w:val="28"/>
        </w:rPr>
        <w:t>градусов, быстрым движением выпрыгнуть вверх, сохраняя равновесие. Не сводите колени. Опускание тела происходит медленно, а прыжок быстро. Выполняйте упражнение 7 – 10 раз на каждую ногу по 3-4 серии.</w:t>
      </w:r>
    </w:p>
    <w:p>
      <w:pPr>
        <w:pStyle w:val="4"/>
        <w:spacing w:line="240" w:lineRule="auto"/>
        <w:ind w:left="313" w:right="349" w:firstLine="708"/>
        <w:jc w:val="both"/>
        <w:rPr>
          <w:rFonts w:hint="default" w:ascii="Times New Roman" w:hAnsi="Times New Roman" w:cs="Times New Roman"/>
          <w:sz w:val="28"/>
          <w:szCs w:val="28"/>
        </w:rPr>
      </w:pPr>
      <w:r>
        <w:rPr>
          <w:rFonts w:hint="default" w:ascii="Times New Roman" w:hAnsi="Times New Roman" w:cs="Times New Roman"/>
          <w:sz w:val="28"/>
          <w:szCs w:val="28"/>
        </w:rPr>
        <w:t>Для усложнения упражнения можно использовать гантели или гриф 12кг</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(20кг).</w:t>
      </w:r>
    </w:p>
    <w:p>
      <w:pPr>
        <w:pStyle w:val="4"/>
        <w:spacing w:line="240" w:lineRule="auto"/>
        <w:ind w:left="313" w:right="349" w:firstLine="708"/>
        <w:jc w:val="both"/>
        <w:rPr>
          <w:rFonts w:hint="default" w:ascii="Times New Roman" w:hAnsi="Times New Roman" w:cs="Times New Roman"/>
          <w:sz w:val="28"/>
          <w:szCs w:val="28"/>
        </w:rPr>
      </w:pPr>
      <w:r>
        <w:rPr>
          <w:rFonts w:hint="default" w:ascii="Times New Roman" w:hAnsi="Times New Roman" w:cs="Times New Roman"/>
          <w:spacing w:val="-56"/>
          <w:w w:val="100"/>
          <w:sz w:val="28"/>
          <w:szCs w:val="28"/>
          <w:u w:val="single"/>
        </w:rPr>
        <w:t xml:space="preserve"> </w:t>
      </w:r>
      <w:r>
        <w:rPr>
          <w:rFonts w:hint="default" w:ascii="Times New Roman" w:hAnsi="Times New Roman" w:cs="Times New Roman"/>
          <w:sz w:val="28"/>
          <w:szCs w:val="28"/>
          <w:u w:val="single"/>
        </w:rPr>
        <w:t>Прорабатываемые мышцы:</w:t>
      </w:r>
      <w:r>
        <w:rPr>
          <w:rFonts w:hint="default" w:ascii="Times New Roman" w:hAnsi="Times New Roman" w:cs="Times New Roman"/>
          <w:sz w:val="28"/>
          <w:szCs w:val="28"/>
        </w:rPr>
        <w:t xml:space="preserve"> четыр</w:t>
      </w:r>
      <w:r>
        <w:rPr>
          <w:rFonts w:hint="default" w:ascii="Times New Roman" w:hAnsi="Times New Roman" w:cs="Times New Roman"/>
          <w:sz w:val="28"/>
          <w:szCs w:val="28"/>
          <w:lang w:val="ru-RU"/>
        </w:rPr>
        <w:t>ё</w:t>
      </w:r>
      <w:r>
        <w:rPr>
          <w:rFonts w:hint="default" w:ascii="Times New Roman" w:hAnsi="Times New Roman" w:cs="Times New Roman"/>
          <w:sz w:val="28"/>
          <w:szCs w:val="28"/>
        </w:rPr>
        <w:t>хглавая мышца бедра, большая поясничная мышца, икроножная мышца, камбаловидная мышца, большая ягодичная мышца, задняя группа мышц, прямая мышца живота.</w:t>
      </w:r>
    </w:p>
    <w:p>
      <w:pPr>
        <w:pStyle w:val="4"/>
        <w:spacing w:before="10" w:line="240" w:lineRule="auto"/>
        <w:rPr>
          <w:rFonts w:hint="default" w:ascii="Times New Roman" w:hAnsi="Times New Roman" w:cs="Times New Roman"/>
          <w:sz w:val="28"/>
          <w:szCs w:val="28"/>
        </w:rPr>
      </w:pPr>
    </w:p>
    <w:p>
      <w:pPr>
        <w:pStyle w:val="2"/>
        <w:numPr>
          <w:ilvl w:val="2"/>
          <w:numId w:val="5"/>
        </w:numPr>
        <w:tabs>
          <w:tab w:val="left" w:pos="2448"/>
        </w:tabs>
        <w:spacing w:before="0" w:after="0" w:line="240" w:lineRule="auto"/>
        <w:ind w:left="2447" w:right="0" w:hanging="551"/>
        <w:jc w:val="center"/>
        <w:rPr>
          <w:rFonts w:hint="default" w:ascii="Times New Roman" w:hAnsi="Times New Roman" w:cs="Times New Roman"/>
          <w:sz w:val="28"/>
          <w:szCs w:val="28"/>
        </w:rPr>
      </w:pPr>
      <w:r>
        <w:rPr>
          <w:rFonts w:hint="default" w:ascii="Times New Roman" w:hAnsi="Times New Roman" w:cs="Times New Roman"/>
          <w:sz w:val="28"/>
          <w:szCs w:val="28"/>
        </w:rPr>
        <w:t>Упражнение</w:t>
      </w:r>
      <w:r>
        <w:rPr>
          <w:rFonts w:hint="default" w:ascii="Times New Roman" w:hAnsi="Times New Roman" w:cs="Times New Roman"/>
          <w:spacing w:val="-1"/>
          <w:sz w:val="28"/>
          <w:szCs w:val="28"/>
        </w:rPr>
        <w:t xml:space="preserve"> </w:t>
      </w:r>
      <w:r>
        <w:rPr>
          <w:rFonts w:hint="default" w:ascii="Times New Roman" w:hAnsi="Times New Roman" w:cs="Times New Roman"/>
          <w:sz w:val="28"/>
          <w:szCs w:val="28"/>
        </w:rPr>
        <w:t>«лягушка»</w:t>
      </w:r>
    </w:p>
    <w:p>
      <w:pPr>
        <w:pStyle w:val="4"/>
        <w:spacing w:before="10" w:line="240" w:lineRule="auto"/>
        <w:rPr>
          <w:rFonts w:hint="default" w:ascii="Times New Roman" w:hAnsi="Times New Roman" w:cs="Times New Roman"/>
          <w:b/>
          <w:sz w:val="28"/>
          <w:szCs w:val="28"/>
        </w:rPr>
      </w:pPr>
    </w:p>
    <w:p>
      <w:pPr>
        <w:pStyle w:val="4"/>
        <w:spacing w:before="1" w:line="240" w:lineRule="auto"/>
        <w:ind w:left="313" w:right="350" w:rightChars="159" w:firstLine="708"/>
        <w:jc w:val="both"/>
        <w:rPr>
          <w:rFonts w:hint="default" w:ascii="Times New Roman" w:hAnsi="Times New Roman" w:cs="Times New Roman"/>
          <w:sz w:val="28"/>
          <w:szCs w:val="28"/>
        </w:rPr>
      </w:pPr>
      <w:r>
        <w:rPr>
          <w:rFonts w:hint="default" w:ascii="Times New Roman" w:hAnsi="Times New Roman" w:cs="Times New Roman"/>
          <w:sz w:val="28"/>
          <w:szCs w:val="28"/>
        </w:rPr>
        <w:t xml:space="preserve">Встать </w:t>
      </w:r>
      <w:r>
        <w:rPr>
          <w:rFonts w:hint="default" w:ascii="Times New Roman" w:hAnsi="Times New Roman" w:cs="Times New Roman"/>
          <w:spacing w:val="-6"/>
          <w:sz w:val="28"/>
          <w:szCs w:val="28"/>
        </w:rPr>
        <w:t>но</w:t>
      </w:r>
      <w:r>
        <w:rPr>
          <w:rFonts w:hint="default" w:ascii="Times New Roman" w:hAnsi="Times New Roman" w:cs="Times New Roman"/>
          <w:sz w:val="28"/>
          <w:szCs w:val="28"/>
        </w:rPr>
        <w:t>ги на ширине плеч, колени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согнуты до прямого угла, руки перед собой согнуты </w:t>
      </w:r>
      <w:r>
        <w:rPr>
          <w:rFonts w:hint="default" w:ascii="Times New Roman" w:hAnsi="Times New Roman" w:cs="Times New Roman"/>
          <w:spacing w:val="-12"/>
          <w:sz w:val="28"/>
          <w:szCs w:val="28"/>
        </w:rPr>
        <w:t xml:space="preserve">в </w:t>
      </w:r>
      <w:r>
        <w:rPr>
          <w:rFonts w:hint="default" w:ascii="Times New Roman" w:hAnsi="Times New Roman" w:cs="Times New Roman"/>
          <w:sz w:val="28"/>
          <w:szCs w:val="28"/>
        </w:rPr>
        <w:t xml:space="preserve">локтевых </w:t>
      </w:r>
      <w:r>
        <w:rPr>
          <w:rFonts w:hint="default" w:ascii="Times New Roman" w:hAnsi="Times New Roman" w:cs="Times New Roman"/>
          <w:spacing w:val="-3"/>
          <w:sz w:val="28"/>
          <w:szCs w:val="28"/>
        </w:rPr>
        <w:t>суставах</w:t>
      </w:r>
      <w:r>
        <w:rPr>
          <w:rFonts w:hint="default" w:ascii="Times New Roman" w:hAnsi="Times New Roman" w:cs="Times New Roman"/>
          <w:sz w:val="28"/>
          <w:szCs w:val="28"/>
        </w:rPr>
        <w:t xml:space="preserve">. </w:t>
      </w:r>
      <w:r>
        <w:rPr>
          <w:rFonts w:hint="default" w:ascii="Times New Roman" w:hAnsi="Times New Roman" w:cs="Times New Roman"/>
          <w:spacing w:val="-4"/>
          <w:sz w:val="28"/>
          <w:szCs w:val="28"/>
        </w:rPr>
        <w:t>Выпол</w:t>
      </w:r>
      <w:r>
        <w:rPr>
          <w:rFonts w:hint="default" w:ascii="Times New Roman" w:hAnsi="Times New Roman" w:cs="Times New Roman"/>
          <w:sz w:val="28"/>
          <w:szCs w:val="28"/>
        </w:rPr>
        <w:t xml:space="preserve">нить </w:t>
      </w:r>
      <w:r>
        <w:rPr>
          <w:rFonts w:hint="default" w:ascii="Times New Roman" w:hAnsi="Times New Roman" w:cs="Times New Roman"/>
          <w:spacing w:val="-3"/>
          <w:sz w:val="28"/>
          <w:szCs w:val="28"/>
        </w:rPr>
        <w:t>максималь</w:t>
      </w:r>
      <w:r>
        <w:rPr>
          <w:rFonts w:hint="default" w:ascii="Times New Roman" w:hAnsi="Times New Roman" w:cs="Times New Roman"/>
          <w:sz w:val="28"/>
          <w:szCs w:val="28"/>
        </w:rPr>
        <w:t>ное отталкивание впер</w:t>
      </w:r>
      <w:r>
        <w:rPr>
          <w:rFonts w:hint="default" w:ascii="Times New Roman" w:hAnsi="Times New Roman" w:cs="Times New Roman"/>
          <w:sz w:val="28"/>
          <w:szCs w:val="28"/>
          <w:lang w:val="ru-RU"/>
        </w:rPr>
        <w:t>ё</w:t>
      </w:r>
      <w:r>
        <w:rPr>
          <w:rFonts w:hint="default" w:ascii="Times New Roman" w:hAnsi="Times New Roman" w:cs="Times New Roman"/>
          <w:sz w:val="28"/>
          <w:szCs w:val="28"/>
        </w:rPr>
        <w:t xml:space="preserve">д двумя ногами, </w:t>
      </w:r>
      <w:r>
        <w:rPr>
          <w:rFonts w:hint="default" w:ascii="Times New Roman" w:hAnsi="Times New Roman" w:cs="Times New Roman"/>
          <w:spacing w:val="-3"/>
          <w:sz w:val="28"/>
          <w:szCs w:val="28"/>
        </w:rPr>
        <w:t xml:space="preserve">разгибая </w:t>
      </w:r>
      <w:r>
        <w:rPr>
          <w:rFonts w:hint="default" w:ascii="Times New Roman" w:hAnsi="Times New Roman" w:cs="Times New Roman"/>
          <w:sz w:val="28"/>
          <w:szCs w:val="28"/>
        </w:rPr>
        <w:t>тазобедренные</w:t>
      </w:r>
      <w:r>
        <w:rPr>
          <w:rFonts w:hint="default" w:ascii="Times New Roman" w:hAnsi="Times New Roman" w:cs="Times New Roman"/>
          <w:spacing w:val="27"/>
          <w:sz w:val="28"/>
          <w:szCs w:val="28"/>
        </w:rPr>
        <w:t xml:space="preserve"> </w:t>
      </w:r>
      <w:r>
        <w:rPr>
          <w:rFonts w:hint="default" w:ascii="Times New Roman" w:hAnsi="Times New Roman" w:cs="Times New Roman"/>
          <w:spacing w:val="-14"/>
          <w:sz w:val="28"/>
          <w:szCs w:val="28"/>
        </w:rPr>
        <w:t>и</w:t>
      </w:r>
      <w:r>
        <w:rPr>
          <w:rFonts w:hint="default" w:ascii="Times New Roman" w:hAnsi="Times New Roman" w:cs="Times New Roman"/>
          <w:sz w:val="28"/>
          <w:szCs w:val="28"/>
        </w:rPr>
        <w:pict>
          <v:shape id="_x0000_s1026" o:spid="_x0000_s1026" o:spt="202" type="#_x0000_t202" style="position:absolute;left:0pt;flip:x;margin-left:53.15pt;margin-top:47.6pt;height:6pt;width:6pt;mso-position-horizontal-relative:page;z-index:15728640;mso-width-relative:page;mso-height-relative:page;" filled="f" stroked="f" coordsize="21600,21600">
            <v:path/>
            <v:fill on="f" focussize="0,0"/>
            <v:stroke on="f"/>
            <v:imagedata o:title=""/>
            <o:lock v:ext="edit" aspectratio="f"/>
            <v:textbox inset="0mm,0mm,0mm,0mm">
              <w:txbxContent>
                <w:p/>
              </w:txbxContent>
            </v:textbox>
          </v:shape>
        </w:pic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коленные суставы, поставив ноги на всю стопу. Повторить 5-10 прыжков с продвижением впер</w:t>
      </w:r>
      <w:r>
        <w:rPr>
          <w:rFonts w:hint="default" w:ascii="Times New Roman" w:hAnsi="Times New Roman" w:cs="Times New Roman"/>
          <w:sz w:val="28"/>
          <w:szCs w:val="28"/>
          <w:lang w:val="ru-RU"/>
        </w:rPr>
        <w:t>ё</w:t>
      </w:r>
      <w:r>
        <w:rPr>
          <w:rFonts w:hint="default" w:ascii="Times New Roman" w:hAnsi="Times New Roman" w:cs="Times New Roman"/>
          <w:sz w:val="28"/>
          <w:szCs w:val="28"/>
        </w:rPr>
        <w:t>д 3-4 серии.</w:t>
      </w:r>
    </w:p>
    <w:p>
      <w:pPr>
        <w:pStyle w:val="4"/>
        <w:spacing w:before="1" w:line="240" w:lineRule="auto"/>
        <w:ind w:left="313" w:right="350" w:rightChars="159" w:firstLine="708"/>
        <w:jc w:val="both"/>
        <w:rPr>
          <w:rFonts w:hint="default" w:ascii="Times New Roman" w:hAnsi="Times New Roman" w:cs="Times New Roman"/>
          <w:sz w:val="28"/>
          <w:szCs w:val="28"/>
        </w:rPr>
      </w:pPr>
      <w:r>
        <w:rPr>
          <w:rFonts w:hint="default" w:ascii="Times New Roman" w:hAnsi="Times New Roman" w:cs="Times New Roman"/>
          <w:sz w:val="28"/>
          <w:szCs w:val="28"/>
        </w:rPr>
        <w:t>Важно не прогибать спину, не наклонять впер</w:t>
      </w:r>
      <w:r>
        <w:rPr>
          <w:rFonts w:hint="default" w:ascii="Times New Roman" w:hAnsi="Times New Roman" w:cs="Times New Roman"/>
          <w:sz w:val="28"/>
          <w:szCs w:val="28"/>
          <w:lang w:val="ru-RU"/>
        </w:rPr>
        <w:t>ё</w:t>
      </w:r>
      <w:r>
        <w:rPr>
          <w:rFonts w:hint="default" w:ascii="Times New Roman" w:hAnsi="Times New Roman" w:cs="Times New Roman"/>
          <w:sz w:val="28"/>
          <w:szCs w:val="28"/>
        </w:rPr>
        <w:t>д плечи, стопы ставить на всю подошвенную часть.</w:t>
      </w:r>
    </w:p>
    <w:p>
      <w:pPr>
        <w:pStyle w:val="4"/>
        <w:spacing w:line="240" w:lineRule="auto"/>
        <w:ind w:left="313" w:right="349" w:firstLine="708"/>
        <w:jc w:val="both"/>
        <w:rPr>
          <w:rFonts w:hint="default" w:ascii="Times New Roman" w:hAnsi="Times New Roman" w:cs="Times New Roman"/>
          <w:sz w:val="28"/>
          <w:szCs w:val="28"/>
        </w:rPr>
      </w:pPr>
      <w:r>
        <w:rPr>
          <w:rFonts w:hint="default" w:ascii="Times New Roman" w:hAnsi="Times New Roman" w:cs="Times New Roman"/>
          <w:spacing w:val="-56"/>
          <w:w w:val="100"/>
          <w:sz w:val="28"/>
          <w:szCs w:val="28"/>
          <w:u w:val="single"/>
        </w:rPr>
        <w:t xml:space="preserve"> </w:t>
      </w:r>
      <w:r>
        <w:rPr>
          <w:rFonts w:hint="default" w:ascii="Times New Roman" w:hAnsi="Times New Roman" w:cs="Times New Roman"/>
          <w:sz w:val="28"/>
          <w:szCs w:val="28"/>
          <w:u w:val="single"/>
        </w:rPr>
        <w:t>Прорабатываемые мышцы:</w:t>
      </w:r>
      <w:r>
        <w:rPr>
          <w:rFonts w:hint="default" w:ascii="Times New Roman" w:hAnsi="Times New Roman" w:cs="Times New Roman"/>
          <w:sz w:val="28"/>
          <w:szCs w:val="28"/>
        </w:rPr>
        <w:t xml:space="preserve"> большая ягодичная мышца, четыр</w:t>
      </w:r>
      <w:r>
        <w:rPr>
          <w:rFonts w:hint="default" w:ascii="Times New Roman" w:hAnsi="Times New Roman" w:cs="Times New Roman"/>
          <w:sz w:val="28"/>
          <w:szCs w:val="28"/>
          <w:lang w:val="ru-RU"/>
        </w:rPr>
        <w:t>ё</w:t>
      </w:r>
      <w:r>
        <w:rPr>
          <w:rFonts w:hint="default" w:ascii="Times New Roman" w:hAnsi="Times New Roman" w:cs="Times New Roman"/>
          <w:sz w:val="28"/>
          <w:szCs w:val="28"/>
        </w:rPr>
        <w:t>хглавая мышца бедра, задняя группа мышц, большая поясничная мышца, икроножная мышца, камбаловидная мышца.</w:t>
      </w:r>
    </w:p>
    <w:p>
      <w:pPr>
        <w:pStyle w:val="4"/>
        <w:spacing w:before="1" w:line="240" w:lineRule="auto"/>
        <w:rPr>
          <w:rFonts w:hint="default" w:ascii="Times New Roman" w:hAnsi="Times New Roman" w:cs="Times New Roman"/>
          <w:sz w:val="28"/>
          <w:szCs w:val="28"/>
        </w:rPr>
      </w:pPr>
    </w:p>
    <w:p>
      <w:pPr>
        <w:pStyle w:val="2"/>
        <w:numPr>
          <w:numId w:val="0"/>
        </w:numPr>
        <w:tabs>
          <w:tab w:val="left" w:pos="1744"/>
        </w:tabs>
        <w:spacing w:before="0" w:after="0" w:line="240" w:lineRule="auto"/>
        <w:ind w:left="-1" w:leftChars="0" w:right="35" w:rightChars="0"/>
        <w:jc w:val="center"/>
        <w:rPr>
          <w:rFonts w:hint="default" w:ascii="Times New Roman" w:hAnsi="Times New Roman" w:cs="Times New Roman"/>
          <w:sz w:val="28"/>
          <w:szCs w:val="28"/>
        </w:rPr>
      </w:pPr>
      <w:r>
        <w:rPr>
          <w:rFonts w:hint="default" w:ascii="Times New Roman" w:hAnsi="Times New Roman" w:cs="Times New Roman"/>
          <w:sz w:val="28"/>
          <w:szCs w:val="28"/>
          <w:lang w:val="ru-RU"/>
        </w:rPr>
        <w:t xml:space="preserve">2.1.9. </w:t>
      </w:r>
      <w:r>
        <w:rPr>
          <w:rFonts w:hint="default" w:ascii="Times New Roman" w:hAnsi="Times New Roman" w:cs="Times New Roman"/>
          <w:sz w:val="28"/>
          <w:szCs w:val="28"/>
        </w:rPr>
        <w:t>Прыжки через барьеры двумя</w:t>
      </w:r>
      <w:r>
        <w:rPr>
          <w:rFonts w:hint="default" w:ascii="Times New Roman" w:hAnsi="Times New Roman" w:cs="Times New Roman"/>
          <w:spacing w:val="-2"/>
          <w:sz w:val="28"/>
          <w:szCs w:val="28"/>
        </w:rPr>
        <w:t xml:space="preserve"> </w:t>
      </w:r>
      <w:r>
        <w:rPr>
          <w:rFonts w:hint="default" w:ascii="Times New Roman" w:hAnsi="Times New Roman" w:cs="Times New Roman"/>
          <w:sz w:val="28"/>
          <w:szCs w:val="28"/>
        </w:rPr>
        <w:t>ногами</w:t>
      </w:r>
    </w:p>
    <w:p>
      <w:pPr>
        <w:rPr>
          <w:rFonts w:hint="default"/>
        </w:rPr>
      </w:pPr>
    </w:p>
    <w:p>
      <w:pPr>
        <w:pStyle w:val="4"/>
        <w:spacing w:line="240" w:lineRule="auto"/>
        <w:ind w:left="313" w:right="348" w:firstLine="708"/>
        <w:jc w:val="both"/>
        <w:rPr>
          <w:rFonts w:hint="default" w:ascii="Times New Roman" w:hAnsi="Times New Roman" w:cs="Times New Roman"/>
          <w:sz w:val="28"/>
          <w:szCs w:val="28"/>
        </w:rPr>
      </w:pPr>
      <w:r>
        <w:rPr>
          <w:rFonts w:hint="default" w:ascii="Times New Roman" w:hAnsi="Times New Roman" w:cs="Times New Roman"/>
          <w:sz w:val="28"/>
          <w:szCs w:val="28"/>
        </w:rPr>
        <w:t>Поставить 7-10 легкоатлетических барьеров на высоту 76</w:t>
      </w:r>
      <w:r>
        <w:rPr>
          <w:rFonts w:hint="default" w:cs="Times New Roman"/>
          <w:sz w:val="28"/>
          <w:szCs w:val="28"/>
          <w:lang w:val="ru-RU"/>
        </w:rPr>
        <w:t xml:space="preserve"> </w:t>
      </w:r>
      <w:r>
        <w:rPr>
          <w:rFonts w:hint="default" w:ascii="Times New Roman" w:hAnsi="Times New Roman" w:cs="Times New Roman"/>
          <w:sz w:val="28"/>
          <w:szCs w:val="28"/>
        </w:rPr>
        <w:t>см. Встать лицом к барьерам ноги на ширине плеч, колени согнуты на 90 градусов, руки перед собой в свободном положении. Оттолкнувшись двумя ногами, перепрыгнуть через середину барьера, подтянув колени к груди. Балансирующие движения рук помогут сохранить равновесие в ходе прыжка. Мягко приземлиться на всю стопу и тут же совершить следующий прыжок. Не задерживайтесь на полу (на земле). Прыжки должны совершаться непрерывно. Выполнить 3-4 серии.</w:t>
      </w:r>
    </w:p>
    <w:p>
      <w:pPr>
        <w:pStyle w:val="4"/>
        <w:spacing w:line="240" w:lineRule="auto"/>
        <w:ind w:left="313" w:right="346" w:firstLine="708"/>
        <w:jc w:val="both"/>
        <w:rPr>
          <w:rFonts w:hint="default" w:ascii="Times New Roman" w:hAnsi="Times New Roman" w:cs="Times New Roman"/>
          <w:sz w:val="28"/>
          <w:szCs w:val="28"/>
        </w:rPr>
      </w:pPr>
      <w:r>
        <w:rPr>
          <w:rFonts w:hint="default" w:ascii="Times New Roman" w:hAnsi="Times New Roman" w:cs="Times New Roman"/>
          <w:spacing w:val="-56"/>
          <w:w w:val="100"/>
          <w:sz w:val="28"/>
          <w:szCs w:val="28"/>
          <w:u w:val="single"/>
        </w:rPr>
        <w:t xml:space="preserve"> </w:t>
      </w:r>
      <w:r>
        <w:rPr>
          <w:rFonts w:hint="default" w:ascii="Times New Roman" w:hAnsi="Times New Roman" w:cs="Times New Roman"/>
          <w:sz w:val="28"/>
          <w:szCs w:val="28"/>
          <w:u w:val="single"/>
        </w:rPr>
        <w:t>Прорабатываемые мышцы:</w:t>
      </w:r>
      <w:r>
        <w:rPr>
          <w:rFonts w:hint="default" w:ascii="Times New Roman" w:hAnsi="Times New Roman" w:cs="Times New Roman"/>
          <w:sz w:val="28"/>
          <w:szCs w:val="28"/>
        </w:rPr>
        <w:t xml:space="preserve"> четыр</w:t>
      </w:r>
      <w:r>
        <w:rPr>
          <w:rFonts w:hint="default" w:ascii="Times New Roman" w:hAnsi="Times New Roman" w:cs="Times New Roman"/>
          <w:sz w:val="28"/>
          <w:szCs w:val="28"/>
          <w:lang w:val="ru-RU"/>
        </w:rPr>
        <w:t>ё</w:t>
      </w:r>
      <w:r>
        <w:rPr>
          <w:rFonts w:hint="default" w:ascii="Times New Roman" w:hAnsi="Times New Roman" w:cs="Times New Roman"/>
          <w:sz w:val="28"/>
          <w:szCs w:val="28"/>
        </w:rPr>
        <w:t>хглавая мышца бедра, икроножная мышца, камбаловидная мышца, большая ягодичная мышца, средняя ягодичная мышца. А также мышцы, сгибающие ногу в тазобедренном суставе, мышцы живота, задняя группа мышц, мышца, выпрямляющая позвоночник, дельтовидная мышца.</w:t>
      </w:r>
    </w:p>
    <w:p>
      <w:pPr>
        <w:pStyle w:val="4"/>
        <w:spacing w:before="9" w:line="240" w:lineRule="auto"/>
        <w:rPr>
          <w:rFonts w:hint="default" w:ascii="Times New Roman" w:hAnsi="Times New Roman" w:cs="Times New Roman"/>
          <w:sz w:val="28"/>
          <w:szCs w:val="28"/>
        </w:rPr>
      </w:pPr>
    </w:p>
    <w:p>
      <w:pPr>
        <w:pStyle w:val="2"/>
        <w:numPr>
          <w:ilvl w:val="0"/>
          <w:numId w:val="4"/>
        </w:numPr>
        <w:tabs>
          <w:tab w:val="left" w:pos="1799"/>
        </w:tabs>
        <w:spacing w:before="65" w:after="0" w:line="240" w:lineRule="auto"/>
        <w:ind w:left="1798" w:leftChars="0" w:right="0" w:rightChars="0" w:hanging="221" w:firstLineChars="0"/>
        <w:jc w:val="center"/>
        <w:rPr>
          <w:rFonts w:hint="default" w:ascii="Times New Roman" w:hAnsi="Times New Roman" w:cs="Times New Roman"/>
          <w:sz w:val="28"/>
          <w:szCs w:val="28"/>
        </w:rPr>
      </w:pPr>
      <w:r>
        <w:rPr>
          <w:rFonts w:hint="default" w:ascii="Times New Roman" w:hAnsi="Times New Roman" w:cs="Times New Roman"/>
          <w:sz w:val="28"/>
          <w:szCs w:val="28"/>
        </w:rPr>
        <w:t>УПРАЖНЕНИЯ С</w:t>
      </w:r>
      <w:r>
        <w:rPr>
          <w:rFonts w:hint="default" w:ascii="Times New Roman" w:hAnsi="Times New Roman" w:cs="Times New Roman"/>
          <w:spacing w:val="-3"/>
          <w:sz w:val="28"/>
          <w:szCs w:val="28"/>
        </w:rPr>
        <w:t xml:space="preserve"> </w:t>
      </w:r>
      <w:r>
        <w:rPr>
          <w:rFonts w:hint="default" w:ascii="Times New Roman" w:hAnsi="Times New Roman" w:cs="Times New Roman"/>
          <w:sz w:val="28"/>
          <w:szCs w:val="28"/>
        </w:rPr>
        <w:t>ПАРТН</w:t>
      </w:r>
      <w:r>
        <w:rPr>
          <w:rFonts w:hint="default" w:ascii="Times New Roman" w:hAnsi="Times New Roman" w:cs="Times New Roman"/>
          <w:sz w:val="28"/>
          <w:szCs w:val="28"/>
          <w:lang w:val="ru-RU"/>
        </w:rPr>
        <w:t>Ё</w:t>
      </w:r>
      <w:r>
        <w:rPr>
          <w:rFonts w:hint="default" w:ascii="Times New Roman" w:hAnsi="Times New Roman" w:cs="Times New Roman"/>
          <w:sz w:val="28"/>
          <w:szCs w:val="28"/>
        </w:rPr>
        <w:t>РОМ</w:t>
      </w:r>
    </w:p>
    <w:p>
      <w:pPr>
        <w:pStyle w:val="4"/>
        <w:spacing w:line="240" w:lineRule="auto"/>
        <w:rPr>
          <w:rFonts w:hint="default" w:ascii="Times New Roman" w:hAnsi="Times New Roman" w:cs="Times New Roman"/>
          <w:b/>
          <w:sz w:val="28"/>
          <w:szCs w:val="28"/>
        </w:rPr>
      </w:pPr>
    </w:p>
    <w:p>
      <w:pPr>
        <w:pStyle w:val="9"/>
        <w:numPr>
          <w:ilvl w:val="1"/>
          <w:numId w:val="6"/>
        </w:numPr>
        <w:tabs>
          <w:tab w:val="left" w:pos="1648"/>
        </w:tabs>
        <w:spacing w:before="1" w:after="0" w:line="240" w:lineRule="auto"/>
        <w:ind w:left="1647" w:right="0" w:hanging="387"/>
        <w:jc w:val="center"/>
        <w:rPr>
          <w:rFonts w:hint="default" w:ascii="Times New Roman" w:hAnsi="Times New Roman" w:cs="Times New Roman"/>
          <w:b/>
          <w:sz w:val="28"/>
          <w:szCs w:val="28"/>
        </w:rPr>
      </w:pPr>
      <w:r>
        <w:rPr>
          <w:rFonts w:hint="default" w:ascii="Times New Roman" w:hAnsi="Times New Roman" w:cs="Times New Roman"/>
          <w:b/>
          <w:sz w:val="28"/>
          <w:szCs w:val="28"/>
        </w:rPr>
        <w:t>Укрепление задней поверхности</w:t>
      </w:r>
      <w:r>
        <w:rPr>
          <w:rFonts w:hint="default" w:ascii="Times New Roman" w:hAnsi="Times New Roman" w:cs="Times New Roman"/>
          <w:b/>
          <w:spacing w:val="-3"/>
          <w:sz w:val="28"/>
          <w:szCs w:val="28"/>
        </w:rPr>
        <w:t xml:space="preserve"> </w:t>
      </w:r>
      <w:r>
        <w:rPr>
          <w:rFonts w:hint="default" w:ascii="Times New Roman" w:hAnsi="Times New Roman" w:cs="Times New Roman"/>
          <w:b/>
          <w:sz w:val="28"/>
          <w:szCs w:val="28"/>
        </w:rPr>
        <w:t>бедра</w:t>
      </w:r>
    </w:p>
    <w:p>
      <w:pPr>
        <w:pStyle w:val="4"/>
        <w:spacing w:before="7" w:line="240" w:lineRule="auto"/>
        <w:rPr>
          <w:rFonts w:hint="default" w:ascii="Times New Roman" w:hAnsi="Times New Roman" w:cs="Times New Roman"/>
          <w:b/>
          <w:sz w:val="28"/>
          <w:szCs w:val="28"/>
        </w:rPr>
      </w:pPr>
    </w:p>
    <w:p>
      <w:pPr>
        <w:pStyle w:val="4"/>
        <w:spacing w:line="240" w:lineRule="auto"/>
        <w:ind w:left="313" w:right="347" w:firstLine="708"/>
        <w:jc w:val="both"/>
        <w:rPr>
          <w:rFonts w:hint="default" w:ascii="Times New Roman" w:hAnsi="Times New Roman" w:cs="Times New Roman"/>
          <w:sz w:val="28"/>
          <w:szCs w:val="28"/>
        </w:rPr>
      </w:pPr>
      <w:r>
        <w:rPr>
          <w:rFonts w:hint="default" w:ascii="Times New Roman" w:hAnsi="Times New Roman" w:cs="Times New Roman"/>
          <w:sz w:val="28"/>
          <w:szCs w:val="28"/>
        </w:rPr>
        <w:t>Встаньте коленями на мягкий коврик. Попросите партн</w:t>
      </w:r>
      <w:r>
        <w:rPr>
          <w:rFonts w:hint="default" w:ascii="Times New Roman" w:hAnsi="Times New Roman" w:cs="Times New Roman"/>
          <w:sz w:val="28"/>
          <w:szCs w:val="28"/>
          <w:lang w:val="ru-RU"/>
        </w:rPr>
        <w:t>ё</w:t>
      </w:r>
      <w:r>
        <w:rPr>
          <w:rFonts w:hint="default" w:ascii="Times New Roman" w:hAnsi="Times New Roman" w:cs="Times New Roman"/>
          <w:sz w:val="28"/>
          <w:szCs w:val="28"/>
        </w:rPr>
        <w:t>ра взять вас за лодыжки, чтобы не давать ногам отрываться от земли. Тело должно быть полностью выпрямлено от плеч до коленей на протяжении всего упражнения. Руки можно скрестить на груди или опустить вниз, подготовившись к принятию веса падающего тела и перехода в упор лежа. Медленно наклонитесь впер</w:t>
      </w:r>
      <w:r>
        <w:rPr>
          <w:rFonts w:hint="default" w:ascii="Times New Roman" w:hAnsi="Times New Roman" w:cs="Times New Roman"/>
          <w:sz w:val="28"/>
          <w:szCs w:val="28"/>
          <w:lang w:val="ru-RU"/>
        </w:rPr>
        <w:t>ё</w:t>
      </w:r>
      <w:r>
        <w:rPr>
          <w:rFonts w:hint="default" w:ascii="Times New Roman" w:hAnsi="Times New Roman" w:cs="Times New Roman"/>
          <w:sz w:val="28"/>
          <w:szCs w:val="28"/>
        </w:rPr>
        <w:t>д от коленей, насколько сможете, контролируя это движение с помощью задней группы мышц бедра и больших ягодичных мышц. Будучи уже не в силах удерживать это положение, примите вес тела на руки и перейдите на упор лежа. Выполнить 5-7</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раз х 3-4 серии.</w:t>
      </w:r>
    </w:p>
    <w:p>
      <w:pPr>
        <w:pStyle w:val="4"/>
        <w:spacing w:before="2" w:line="240" w:lineRule="auto"/>
        <w:ind w:left="313" w:right="349" w:firstLine="708"/>
        <w:jc w:val="both"/>
        <w:rPr>
          <w:rFonts w:hint="default" w:ascii="Times New Roman" w:hAnsi="Times New Roman" w:cs="Times New Roman"/>
          <w:sz w:val="28"/>
          <w:szCs w:val="28"/>
        </w:rPr>
      </w:pPr>
      <w:r>
        <w:rPr>
          <w:rFonts w:hint="default" w:ascii="Times New Roman" w:hAnsi="Times New Roman" w:cs="Times New Roman"/>
          <w:spacing w:val="-56"/>
          <w:w w:val="100"/>
          <w:sz w:val="28"/>
          <w:szCs w:val="28"/>
          <w:u w:val="single"/>
        </w:rPr>
        <w:t xml:space="preserve"> </w:t>
      </w:r>
      <w:r>
        <w:rPr>
          <w:rFonts w:hint="default" w:ascii="Times New Roman" w:hAnsi="Times New Roman" w:cs="Times New Roman"/>
          <w:sz w:val="28"/>
          <w:szCs w:val="28"/>
          <w:u w:val="single"/>
        </w:rPr>
        <w:t>Прорабатываемые мышцы:</w:t>
      </w:r>
      <w:r>
        <w:rPr>
          <w:rFonts w:hint="default" w:ascii="Times New Roman" w:hAnsi="Times New Roman" w:cs="Times New Roman"/>
          <w:sz w:val="28"/>
          <w:szCs w:val="28"/>
        </w:rPr>
        <w:t xml:space="preserve"> задняя группа мышц, большая ягодичная мышца. Также мышцы, разгибающие позвоночник; мышцы живота.</w:t>
      </w:r>
    </w:p>
    <w:p>
      <w:pPr>
        <w:pStyle w:val="4"/>
        <w:spacing w:before="3" w:line="240" w:lineRule="auto"/>
        <w:rPr>
          <w:rFonts w:hint="default" w:ascii="Times New Roman" w:hAnsi="Times New Roman" w:cs="Times New Roman"/>
          <w:sz w:val="28"/>
          <w:szCs w:val="28"/>
        </w:rPr>
      </w:pPr>
    </w:p>
    <w:p>
      <w:pPr>
        <w:pStyle w:val="2"/>
        <w:numPr>
          <w:ilvl w:val="1"/>
          <w:numId w:val="6"/>
        </w:numPr>
        <w:tabs>
          <w:tab w:val="left" w:pos="1907"/>
        </w:tabs>
        <w:spacing w:before="65" w:after="0" w:line="240" w:lineRule="auto"/>
        <w:ind w:left="1906" w:right="0" w:hanging="387"/>
        <w:jc w:val="center"/>
        <w:rPr>
          <w:rFonts w:hint="default" w:ascii="Times New Roman" w:hAnsi="Times New Roman" w:cs="Times New Roman"/>
          <w:sz w:val="28"/>
          <w:szCs w:val="28"/>
        </w:rPr>
      </w:pPr>
      <w:r>
        <w:rPr>
          <w:rFonts w:hint="default" w:ascii="Times New Roman" w:hAnsi="Times New Roman" w:cs="Times New Roman"/>
          <w:sz w:val="28"/>
          <w:szCs w:val="28"/>
        </w:rPr>
        <w:t>Сгибание ноги с</w:t>
      </w:r>
      <w:r>
        <w:rPr>
          <w:rFonts w:hint="default" w:ascii="Times New Roman" w:hAnsi="Times New Roman" w:cs="Times New Roman"/>
          <w:spacing w:val="-3"/>
          <w:sz w:val="28"/>
          <w:szCs w:val="28"/>
        </w:rPr>
        <w:t xml:space="preserve"> </w:t>
      </w:r>
      <w:r>
        <w:rPr>
          <w:rFonts w:hint="default" w:ascii="Times New Roman" w:hAnsi="Times New Roman" w:cs="Times New Roman"/>
          <w:sz w:val="28"/>
          <w:szCs w:val="28"/>
        </w:rPr>
        <w:t>сопротивлением</w:t>
      </w:r>
    </w:p>
    <w:p>
      <w:pPr>
        <w:pStyle w:val="4"/>
        <w:spacing w:before="7" w:line="240" w:lineRule="auto"/>
        <w:rPr>
          <w:rFonts w:hint="default" w:ascii="Times New Roman" w:hAnsi="Times New Roman" w:cs="Times New Roman"/>
          <w:b/>
          <w:sz w:val="28"/>
          <w:szCs w:val="28"/>
        </w:rPr>
      </w:pPr>
    </w:p>
    <w:p>
      <w:pPr>
        <w:pStyle w:val="4"/>
        <w:spacing w:line="240" w:lineRule="auto"/>
        <w:ind w:left="313" w:right="347" w:firstLine="708"/>
        <w:jc w:val="both"/>
        <w:rPr>
          <w:rFonts w:hint="default" w:ascii="Times New Roman" w:hAnsi="Times New Roman" w:cs="Times New Roman"/>
          <w:sz w:val="28"/>
          <w:szCs w:val="28"/>
        </w:rPr>
      </w:pPr>
      <w:r>
        <w:rPr>
          <w:rFonts w:hint="default" w:ascii="Times New Roman" w:hAnsi="Times New Roman" w:cs="Times New Roman"/>
          <w:sz w:val="28"/>
          <w:szCs w:val="28"/>
        </w:rPr>
        <w:t>Лягте на живот и согните одну ногу в колене под прямым углом. Партн</w:t>
      </w:r>
      <w:r>
        <w:rPr>
          <w:rFonts w:hint="default" w:ascii="Times New Roman" w:hAnsi="Times New Roman" w:cs="Times New Roman"/>
          <w:sz w:val="28"/>
          <w:szCs w:val="28"/>
          <w:lang w:val="ru-RU"/>
        </w:rPr>
        <w:t>ё</w:t>
      </w:r>
      <w:r>
        <w:rPr>
          <w:rFonts w:hint="default" w:ascii="Times New Roman" w:hAnsi="Times New Roman" w:cs="Times New Roman"/>
          <w:sz w:val="28"/>
          <w:szCs w:val="28"/>
        </w:rPr>
        <w:t>р становится позади вас на колени и бер</w:t>
      </w:r>
      <w:r>
        <w:rPr>
          <w:rFonts w:hint="default" w:ascii="Times New Roman" w:hAnsi="Times New Roman" w:cs="Times New Roman"/>
          <w:sz w:val="28"/>
          <w:szCs w:val="28"/>
          <w:lang w:val="ru-RU"/>
        </w:rPr>
        <w:t>ё</w:t>
      </w:r>
      <w:r>
        <w:rPr>
          <w:rFonts w:hint="default" w:ascii="Times New Roman" w:hAnsi="Times New Roman" w:cs="Times New Roman"/>
          <w:sz w:val="28"/>
          <w:szCs w:val="28"/>
        </w:rPr>
        <w:t>тся за лодыжку согнутой ноги. Преодолевая сопротивление рук партн</w:t>
      </w:r>
      <w:r>
        <w:rPr>
          <w:rFonts w:hint="default" w:ascii="Times New Roman" w:hAnsi="Times New Roman" w:cs="Times New Roman"/>
          <w:sz w:val="28"/>
          <w:szCs w:val="28"/>
          <w:lang w:val="ru-RU"/>
        </w:rPr>
        <w:t>ё</w:t>
      </w:r>
      <w:r>
        <w:rPr>
          <w:rFonts w:hint="default" w:ascii="Times New Roman" w:hAnsi="Times New Roman" w:cs="Times New Roman"/>
          <w:sz w:val="28"/>
          <w:szCs w:val="28"/>
        </w:rPr>
        <w:t>ра, постарайтесь как можно ближе подтянуть пятку к ягодице. Сопротивление должно быть достаточно сильным, но все же позволяющим полностью согнуть ногу. Повторите упражнение другой ногой, а затем поменяйтесь с партн</w:t>
      </w:r>
      <w:r>
        <w:rPr>
          <w:rFonts w:hint="default" w:ascii="Times New Roman" w:hAnsi="Times New Roman" w:cs="Times New Roman"/>
          <w:sz w:val="28"/>
          <w:szCs w:val="28"/>
          <w:lang w:val="ru-RU"/>
        </w:rPr>
        <w:t>ё</w:t>
      </w:r>
      <w:r>
        <w:rPr>
          <w:rFonts w:hint="default" w:ascii="Times New Roman" w:hAnsi="Times New Roman" w:cs="Times New Roman"/>
          <w:sz w:val="28"/>
          <w:szCs w:val="28"/>
        </w:rPr>
        <w:t>ром местами. Выполнить 10</w:t>
      </w:r>
    </w:p>
    <w:p>
      <w:pPr>
        <w:pStyle w:val="4"/>
        <w:spacing w:before="3" w:line="240" w:lineRule="auto"/>
        <w:ind w:left="313" w:right="3630"/>
        <w:jc w:val="both"/>
        <w:rPr>
          <w:rFonts w:hint="default" w:ascii="Times New Roman" w:hAnsi="Times New Roman" w:cs="Times New Roman"/>
          <w:sz w:val="28"/>
          <w:szCs w:val="28"/>
        </w:rPr>
      </w:pPr>
      <w:r>
        <w:rPr>
          <w:rFonts w:hint="default" w:ascii="Times New Roman" w:hAnsi="Times New Roman" w:cs="Times New Roman"/>
          <w:sz w:val="28"/>
          <w:szCs w:val="28"/>
        </w:rPr>
        <w:t>раз х 3-4 серии на каждую ногу.</w:t>
      </w:r>
    </w:p>
    <w:p>
      <w:pPr>
        <w:pStyle w:val="4"/>
        <w:spacing w:before="3" w:line="240" w:lineRule="auto"/>
        <w:ind w:left="313" w:right="350" w:rightChars="0" w:firstLine="717" w:firstLineChars="0"/>
        <w:jc w:val="both"/>
        <w:rPr>
          <w:rFonts w:hint="default" w:ascii="Times New Roman" w:hAnsi="Times New Roman" w:cs="Times New Roman"/>
          <w:sz w:val="28"/>
          <w:szCs w:val="28"/>
        </w:rPr>
      </w:pPr>
      <w:r>
        <w:rPr>
          <w:rFonts w:hint="default" w:ascii="Times New Roman" w:hAnsi="Times New Roman" w:cs="Times New Roman"/>
          <w:sz w:val="28"/>
          <w:szCs w:val="28"/>
          <w:u w:val="single"/>
        </w:rPr>
        <w:t>Прорабатываемые</w:t>
      </w:r>
      <w:r>
        <w:rPr>
          <w:rFonts w:hint="default" w:ascii="Times New Roman" w:hAnsi="Times New Roman" w:cs="Times New Roman"/>
          <w:sz w:val="28"/>
          <w:szCs w:val="28"/>
          <w:u w:val="single"/>
          <w:lang w:val="ru-RU"/>
        </w:rPr>
        <w:t xml:space="preserve"> </w:t>
      </w:r>
      <w:r>
        <w:rPr>
          <w:rFonts w:hint="default" w:ascii="Times New Roman" w:hAnsi="Times New Roman" w:cs="Times New Roman"/>
          <w:spacing w:val="-56"/>
          <w:w w:val="100"/>
          <w:sz w:val="28"/>
          <w:szCs w:val="28"/>
          <w:u w:val="single"/>
        </w:rPr>
        <w:t xml:space="preserve"> </w:t>
      </w:r>
      <w:r>
        <w:rPr>
          <w:rFonts w:hint="default" w:ascii="Times New Roman" w:hAnsi="Times New Roman" w:cs="Times New Roman"/>
          <w:sz w:val="28"/>
          <w:szCs w:val="28"/>
          <w:u w:val="single"/>
        </w:rPr>
        <w:t>мышцы:</w:t>
      </w:r>
      <w:r>
        <w:rPr>
          <w:rFonts w:hint="default" w:ascii="Times New Roman" w:hAnsi="Times New Roman" w:cs="Times New Roman"/>
          <w:sz w:val="28"/>
          <w:szCs w:val="28"/>
        </w:rPr>
        <w:t xml:space="preserve"> задняя группа </w:t>
      </w:r>
      <w:r>
        <w:rPr>
          <w:rFonts w:hint="default" w:ascii="Times New Roman" w:hAnsi="Times New Roman" w:cs="Times New Roman"/>
          <w:sz w:val="28"/>
          <w:szCs w:val="28"/>
          <w:lang w:val="ru-RU"/>
        </w:rPr>
        <w:t>м</w:t>
      </w:r>
      <w:r>
        <w:rPr>
          <w:rFonts w:hint="default" w:ascii="Times New Roman" w:hAnsi="Times New Roman" w:cs="Times New Roman"/>
          <w:sz w:val="28"/>
          <w:szCs w:val="28"/>
        </w:rPr>
        <w:t xml:space="preserve">ышц, икроножная мышца. </w:t>
      </w:r>
      <w:r>
        <w:rPr>
          <w:rFonts w:hint="default" w:ascii="Times New Roman" w:hAnsi="Times New Roman" w:cs="Times New Roman"/>
          <w:spacing w:val="-4"/>
          <w:sz w:val="28"/>
          <w:szCs w:val="28"/>
        </w:rPr>
        <w:t xml:space="preserve">Также </w:t>
      </w:r>
      <w:r>
        <w:rPr>
          <w:rFonts w:hint="default" w:ascii="Times New Roman" w:hAnsi="Times New Roman" w:cs="Times New Roman"/>
          <w:sz w:val="28"/>
          <w:szCs w:val="28"/>
        </w:rPr>
        <w:t xml:space="preserve">мышцы живота. Мышца, </w:t>
      </w:r>
      <w:r>
        <w:rPr>
          <w:rFonts w:hint="default" w:ascii="Times New Roman" w:hAnsi="Times New Roman" w:cs="Times New Roman"/>
          <w:spacing w:val="-6"/>
          <w:sz w:val="28"/>
          <w:szCs w:val="28"/>
        </w:rPr>
        <w:t>вы</w:t>
      </w:r>
      <w:r>
        <w:rPr>
          <w:rFonts w:hint="default" w:ascii="Times New Roman" w:hAnsi="Times New Roman" w:cs="Times New Roman"/>
          <w:sz w:val="28"/>
          <w:szCs w:val="28"/>
        </w:rPr>
        <w:t>прямляющая позвоночник,</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для стабилизации </w:t>
      </w:r>
      <w:r>
        <w:rPr>
          <w:rFonts w:hint="default" w:ascii="Times New Roman" w:hAnsi="Times New Roman" w:cs="Times New Roman"/>
          <w:spacing w:val="-3"/>
          <w:sz w:val="28"/>
          <w:szCs w:val="28"/>
        </w:rPr>
        <w:t xml:space="preserve">положения </w:t>
      </w:r>
      <w:r>
        <w:rPr>
          <w:rFonts w:hint="default" w:ascii="Times New Roman" w:hAnsi="Times New Roman" w:cs="Times New Roman"/>
          <w:sz w:val="28"/>
          <w:szCs w:val="28"/>
        </w:rPr>
        <w:t>туловища.</w:t>
      </w:r>
    </w:p>
    <w:p>
      <w:pPr>
        <w:pStyle w:val="4"/>
        <w:spacing w:before="3" w:line="240" w:lineRule="auto"/>
        <w:ind w:left="313" w:right="3630" w:firstLine="717" w:firstLineChars="0"/>
        <w:jc w:val="both"/>
        <w:rPr>
          <w:rFonts w:hint="default" w:ascii="Times New Roman" w:hAnsi="Times New Roman" w:cs="Times New Roman"/>
          <w:sz w:val="28"/>
          <w:szCs w:val="28"/>
        </w:rPr>
      </w:pPr>
    </w:p>
    <w:p>
      <w:pPr>
        <w:pStyle w:val="4"/>
        <w:spacing w:before="3" w:line="240" w:lineRule="auto"/>
        <w:ind w:left="313" w:right="3630" w:firstLine="717" w:firstLineChars="0"/>
        <w:jc w:val="both"/>
        <w:rPr>
          <w:rFonts w:hint="default" w:ascii="Times New Roman" w:hAnsi="Times New Roman" w:cs="Times New Roman"/>
          <w:sz w:val="28"/>
          <w:szCs w:val="28"/>
        </w:rPr>
      </w:pPr>
    </w:p>
    <w:p>
      <w:pPr>
        <w:pStyle w:val="2"/>
        <w:numPr>
          <w:numId w:val="0"/>
        </w:numPr>
        <w:tabs>
          <w:tab w:val="left" w:pos="2253"/>
        </w:tabs>
        <w:spacing w:before="92" w:after="0" w:line="240" w:lineRule="auto"/>
        <w:ind w:left="1866" w:leftChars="0" w:right="0" w:rightChars="0"/>
        <w:jc w:val="both"/>
        <w:rPr>
          <w:rFonts w:hint="default" w:ascii="Times New Roman" w:hAnsi="Times New Roman" w:cs="Times New Roman"/>
          <w:sz w:val="28"/>
          <w:szCs w:val="28"/>
        </w:rPr>
      </w:pPr>
    </w:p>
    <w:p>
      <w:pPr>
        <w:pStyle w:val="2"/>
        <w:numPr>
          <w:ilvl w:val="1"/>
          <w:numId w:val="6"/>
        </w:numPr>
        <w:tabs>
          <w:tab w:val="left" w:pos="2253"/>
        </w:tabs>
        <w:spacing w:before="92" w:after="0" w:line="240" w:lineRule="auto"/>
        <w:ind w:left="2253" w:right="0" w:hanging="387"/>
        <w:jc w:val="center"/>
        <w:rPr>
          <w:rFonts w:hint="default" w:ascii="Times New Roman" w:hAnsi="Times New Roman" w:cs="Times New Roman"/>
          <w:sz w:val="28"/>
          <w:szCs w:val="28"/>
        </w:rPr>
      </w:pPr>
      <w:r>
        <w:rPr>
          <w:rFonts w:hint="default" w:ascii="Times New Roman" w:hAnsi="Times New Roman" w:cs="Times New Roman"/>
          <w:sz w:val="28"/>
          <w:szCs w:val="28"/>
        </w:rPr>
        <w:t>Приседания на одной</w:t>
      </w:r>
      <w:r>
        <w:rPr>
          <w:rFonts w:hint="default" w:ascii="Times New Roman" w:hAnsi="Times New Roman" w:cs="Times New Roman"/>
          <w:spacing w:val="-1"/>
          <w:sz w:val="28"/>
          <w:szCs w:val="28"/>
        </w:rPr>
        <w:t xml:space="preserve"> </w:t>
      </w:r>
      <w:r>
        <w:rPr>
          <w:rFonts w:hint="default" w:ascii="Times New Roman" w:hAnsi="Times New Roman" w:cs="Times New Roman"/>
          <w:sz w:val="28"/>
          <w:szCs w:val="28"/>
        </w:rPr>
        <w:t>ноге</w:t>
      </w:r>
    </w:p>
    <w:p>
      <w:pPr>
        <w:pStyle w:val="4"/>
        <w:spacing w:before="7" w:line="240" w:lineRule="auto"/>
        <w:rPr>
          <w:rFonts w:hint="default" w:ascii="Times New Roman" w:hAnsi="Times New Roman" w:cs="Times New Roman"/>
          <w:b/>
          <w:sz w:val="28"/>
          <w:szCs w:val="28"/>
        </w:rPr>
      </w:pPr>
    </w:p>
    <w:p>
      <w:pPr>
        <w:pStyle w:val="4"/>
        <w:spacing w:line="240" w:lineRule="auto"/>
        <w:ind w:left="313" w:right="347" w:firstLine="708"/>
        <w:jc w:val="both"/>
        <w:rPr>
          <w:rFonts w:hint="default" w:ascii="Times New Roman" w:hAnsi="Times New Roman" w:cs="Times New Roman"/>
          <w:sz w:val="28"/>
          <w:szCs w:val="28"/>
        </w:rPr>
      </w:pPr>
      <w:r>
        <w:rPr>
          <w:rFonts w:hint="default" w:ascii="Times New Roman" w:hAnsi="Times New Roman" w:cs="Times New Roman"/>
          <w:sz w:val="28"/>
          <w:szCs w:val="28"/>
        </w:rPr>
        <w:t>Сложность упражнения состоит в том, что надо приседать на одной ноге, следя за тем, чтобы е</w:t>
      </w:r>
      <w:r>
        <w:rPr>
          <w:rFonts w:hint="default" w:ascii="Times New Roman" w:hAnsi="Times New Roman" w:cs="Times New Roman"/>
          <w:sz w:val="28"/>
          <w:szCs w:val="28"/>
          <w:lang w:val="ru-RU"/>
        </w:rPr>
        <w:t>ё</w:t>
      </w:r>
      <w:r>
        <w:rPr>
          <w:rFonts w:hint="default" w:ascii="Times New Roman" w:hAnsi="Times New Roman" w:cs="Times New Roman"/>
          <w:sz w:val="28"/>
          <w:szCs w:val="28"/>
        </w:rPr>
        <w:t xml:space="preserve"> колено было расположено точно над стопой. Встаньте рядом с партн</w:t>
      </w:r>
      <w:r>
        <w:rPr>
          <w:rFonts w:hint="default" w:ascii="Times New Roman" w:hAnsi="Times New Roman" w:cs="Times New Roman"/>
          <w:sz w:val="28"/>
          <w:szCs w:val="28"/>
          <w:lang w:val="ru-RU"/>
        </w:rPr>
        <w:t>ё</w:t>
      </w:r>
      <w:r>
        <w:rPr>
          <w:rFonts w:hint="default" w:ascii="Times New Roman" w:hAnsi="Times New Roman" w:cs="Times New Roman"/>
          <w:sz w:val="28"/>
          <w:szCs w:val="28"/>
        </w:rPr>
        <w:t>ром, поднимите одну ногу. Слегка придерживайте друг друга за плечо одной рукой для сохранения равновесия. Стараясь держать туловище как можно более ровно, медленно согните опорную ногу в колене, насколько сможете, но не более чем на 90 градусов. Следите за тем, чтобы колено не смещалось внутрь. Сгибание ноги осуществляется медленно, а разгибание быстрее. Не сгибайте спину. Повторите упражнение 5-10 раз и поменяйте ногу. После паузы повторите упражнение ещё 3-4 подхода.</w:t>
      </w:r>
    </w:p>
    <w:p>
      <w:pPr>
        <w:pStyle w:val="4"/>
        <w:spacing w:before="92" w:line="240" w:lineRule="auto"/>
        <w:ind w:left="313" w:right="349" w:firstLine="708"/>
        <w:jc w:val="both"/>
        <w:rPr>
          <w:rFonts w:hint="default" w:ascii="Times New Roman" w:hAnsi="Times New Roman" w:cs="Times New Roman"/>
          <w:sz w:val="28"/>
          <w:szCs w:val="28"/>
        </w:rPr>
      </w:pPr>
      <w:r>
        <w:rPr>
          <w:rFonts w:hint="default" w:ascii="Times New Roman" w:hAnsi="Times New Roman" w:cs="Times New Roman"/>
          <w:spacing w:val="-56"/>
          <w:w w:val="100"/>
          <w:sz w:val="28"/>
          <w:szCs w:val="28"/>
          <w:u w:val="single"/>
        </w:rPr>
        <w:t xml:space="preserve"> </w:t>
      </w:r>
      <w:r>
        <w:rPr>
          <w:rFonts w:hint="default" w:ascii="Times New Roman" w:hAnsi="Times New Roman" w:cs="Times New Roman"/>
          <w:sz w:val="28"/>
          <w:szCs w:val="28"/>
          <w:u w:val="single"/>
        </w:rPr>
        <w:t>Прорабатываемые мышцы:</w:t>
      </w:r>
      <w:r>
        <w:rPr>
          <w:rFonts w:hint="default" w:ascii="Times New Roman" w:hAnsi="Times New Roman" w:cs="Times New Roman"/>
          <w:sz w:val="28"/>
          <w:szCs w:val="28"/>
        </w:rPr>
        <w:t xml:space="preserve"> мышцы, сгибающие ногу в тазобедренном суставе, большая ягодичная мышца, четыр</w:t>
      </w:r>
      <w:r>
        <w:rPr>
          <w:rFonts w:hint="default" w:ascii="Times New Roman" w:hAnsi="Times New Roman" w:cs="Times New Roman"/>
          <w:sz w:val="28"/>
          <w:szCs w:val="28"/>
          <w:lang w:val="ru-RU"/>
        </w:rPr>
        <w:t>ё</w:t>
      </w:r>
      <w:r>
        <w:rPr>
          <w:rFonts w:hint="default" w:ascii="Times New Roman" w:hAnsi="Times New Roman" w:cs="Times New Roman"/>
          <w:sz w:val="28"/>
          <w:szCs w:val="28"/>
        </w:rPr>
        <w:t>хглавая мышца бедра, икроножная мышца, камбаловидная мышца. Также работают мышцы живота, мышцы, сгибающие позвоночник, задняя группа мышц бедра.</w:t>
      </w:r>
    </w:p>
    <w:p>
      <w:pPr>
        <w:pStyle w:val="4"/>
        <w:spacing w:before="92" w:line="240" w:lineRule="auto"/>
        <w:ind w:left="313" w:right="349" w:firstLine="708"/>
        <w:jc w:val="both"/>
        <w:rPr>
          <w:rFonts w:hint="default" w:ascii="Times New Roman" w:hAnsi="Times New Roman" w:cs="Times New Roman"/>
          <w:sz w:val="28"/>
          <w:szCs w:val="28"/>
        </w:rPr>
      </w:pPr>
    </w:p>
    <w:p>
      <w:pPr>
        <w:pStyle w:val="2"/>
        <w:numPr>
          <w:ilvl w:val="0"/>
          <w:numId w:val="4"/>
        </w:numPr>
        <w:tabs>
          <w:tab w:val="left" w:pos="1379"/>
        </w:tabs>
        <w:spacing w:before="65" w:after="0" w:line="240" w:lineRule="auto"/>
        <w:ind w:left="1378" w:right="0" w:hanging="221"/>
        <w:jc w:val="center"/>
        <w:rPr>
          <w:rFonts w:hint="default" w:ascii="Times New Roman" w:hAnsi="Times New Roman" w:cs="Times New Roman"/>
          <w:sz w:val="28"/>
          <w:szCs w:val="28"/>
        </w:rPr>
      </w:pPr>
      <w:r>
        <w:rPr>
          <w:rFonts w:hint="default" w:ascii="Times New Roman" w:hAnsi="Times New Roman" w:cs="Times New Roman"/>
          <w:sz w:val="28"/>
          <w:szCs w:val="28"/>
        </w:rPr>
        <w:t>УПРАЖНЕНИЯ ДЛЯ РАЗВИТИЯ</w:t>
      </w:r>
      <w:r>
        <w:rPr>
          <w:rFonts w:hint="default" w:ascii="Times New Roman" w:hAnsi="Times New Roman" w:cs="Times New Roman"/>
          <w:spacing w:val="-7"/>
          <w:sz w:val="28"/>
          <w:szCs w:val="28"/>
        </w:rPr>
        <w:t xml:space="preserve"> </w:t>
      </w:r>
      <w:r>
        <w:rPr>
          <w:rFonts w:hint="default" w:ascii="Times New Roman" w:hAnsi="Times New Roman" w:cs="Times New Roman"/>
          <w:sz w:val="28"/>
          <w:szCs w:val="28"/>
        </w:rPr>
        <w:t>СИЛЫ</w:t>
      </w:r>
    </w:p>
    <w:p>
      <w:pPr>
        <w:pStyle w:val="4"/>
        <w:spacing w:line="240" w:lineRule="auto"/>
        <w:rPr>
          <w:rFonts w:hint="default" w:ascii="Times New Roman" w:hAnsi="Times New Roman" w:cs="Times New Roman"/>
          <w:b/>
          <w:sz w:val="28"/>
          <w:szCs w:val="28"/>
        </w:rPr>
      </w:pPr>
    </w:p>
    <w:p>
      <w:pPr>
        <w:pStyle w:val="9"/>
        <w:numPr>
          <w:ilvl w:val="1"/>
          <w:numId w:val="4"/>
        </w:numPr>
        <w:tabs>
          <w:tab w:val="left" w:pos="2004"/>
        </w:tabs>
        <w:spacing w:before="1" w:after="0" w:line="240" w:lineRule="auto"/>
        <w:ind w:left="2003" w:right="0" w:hanging="388"/>
        <w:jc w:val="center"/>
        <w:rPr>
          <w:rFonts w:hint="default" w:ascii="Times New Roman" w:hAnsi="Times New Roman" w:cs="Times New Roman"/>
          <w:b/>
          <w:sz w:val="28"/>
          <w:szCs w:val="28"/>
        </w:rPr>
      </w:pPr>
      <w:r>
        <w:rPr>
          <w:rFonts w:hint="default" w:ascii="Times New Roman" w:hAnsi="Times New Roman" w:cs="Times New Roman"/>
          <w:b/>
          <w:sz w:val="28"/>
          <w:szCs w:val="28"/>
        </w:rPr>
        <w:t>Упражнения на мышцы</w:t>
      </w:r>
      <w:r>
        <w:rPr>
          <w:rFonts w:hint="default" w:ascii="Times New Roman" w:hAnsi="Times New Roman" w:cs="Times New Roman"/>
          <w:b/>
          <w:spacing w:val="-2"/>
          <w:sz w:val="28"/>
          <w:szCs w:val="28"/>
        </w:rPr>
        <w:t xml:space="preserve"> </w:t>
      </w:r>
      <w:r>
        <w:rPr>
          <w:rFonts w:hint="default" w:ascii="Times New Roman" w:hAnsi="Times New Roman" w:cs="Times New Roman"/>
          <w:b/>
          <w:sz w:val="28"/>
          <w:szCs w:val="28"/>
        </w:rPr>
        <w:t>спины</w:t>
      </w:r>
    </w:p>
    <w:p>
      <w:pPr>
        <w:pStyle w:val="4"/>
        <w:spacing w:before="7" w:line="240" w:lineRule="auto"/>
        <w:rPr>
          <w:rFonts w:hint="default" w:ascii="Times New Roman" w:hAnsi="Times New Roman" w:cs="Times New Roman"/>
          <w:b/>
          <w:sz w:val="28"/>
          <w:szCs w:val="28"/>
        </w:rPr>
      </w:pPr>
    </w:p>
    <w:p>
      <w:pPr>
        <w:spacing w:before="0" w:line="240" w:lineRule="auto"/>
        <w:ind w:left="313" w:right="350" w:firstLine="708"/>
        <w:jc w:val="both"/>
        <w:rPr>
          <w:rFonts w:hint="default" w:ascii="Times New Roman" w:hAnsi="Times New Roman" w:cs="Times New Roman"/>
          <w:sz w:val="28"/>
          <w:szCs w:val="28"/>
        </w:rPr>
      </w:pPr>
      <w:r>
        <w:rPr>
          <w:rFonts w:hint="default" w:ascii="Times New Roman" w:hAnsi="Times New Roman" w:cs="Times New Roman"/>
          <w:sz w:val="28"/>
          <w:szCs w:val="28"/>
        </w:rPr>
        <w:t xml:space="preserve">а) </w:t>
      </w:r>
      <w:r>
        <w:rPr>
          <w:rFonts w:hint="default" w:ascii="Times New Roman" w:hAnsi="Times New Roman" w:cs="Times New Roman"/>
          <w:i/>
          <w:sz w:val="28"/>
          <w:szCs w:val="28"/>
        </w:rPr>
        <w:t>Упор лежа на предплечьях</w:t>
      </w:r>
      <w:r>
        <w:rPr>
          <w:rFonts w:hint="default" w:ascii="Times New Roman" w:hAnsi="Times New Roman" w:cs="Times New Roman"/>
          <w:sz w:val="28"/>
          <w:szCs w:val="28"/>
        </w:rPr>
        <w:t>:</w:t>
      </w:r>
    </w:p>
    <w:p>
      <w:pPr>
        <w:pStyle w:val="4"/>
        <w:spacing w:line="240" w:lineRule="auto"/>
        <w:ind w:left="313" w:right="346" w:firstLine="708"/>
        <w:jc w:val="both"/>
        <w:rPr>
          <w:rFonts w:hint="default" w:ascii="Times New Roman" w:hAnsi="Times New Roman" w:cs="Times New Roman"/>
          <w:sz w:val="28"/>
          <w:szCs w:val="28"/>
        </w:rPr>
      </w:pPr>
      <w:r>
        <w:rPr>
          <w:rFonts w:hint="default" w:ascii="Times New Roman" w:hAnsi="Times New Roman" w:cs="Times New Roman"/>
          <w:sz w:val="28"/>
          <w:szCs w:val="28"/>
        </w:rPr>
        <w:t>Лягте на пол лицом вниз, опираясь на предплечья и пальцы ног. Локти должны находиться точно под локтевыми суставами. Поднимите туловище, втяните живот и удерживайте это положение в течение 20-30 секунд. Находясь в этом положение продолжительное время, вы должны почувствовать напряжение мышц живота.</w:t>
      </w:r>
    </w:p>
    <w:p>
      <w:pPr>
        <w:pStyle w:val="4"/>
        <w:spacing w:line="240" w:lineRule="auto"/>
        <w:ind w:left="313" w:right="349" w:firstLine="708"/>
        <w:jc w:val="both"/>
        <w:rPr>
          <w:rFonts w:hint="default" w:ascii="Times New Roman" w:hAnsi="Times New Roman" w:cs="Times New Roman"/>
          <w:sz w:val="28"/>
          <w:szCs w:val="28"/>
        </w:rPr>
      </w:pPr>
      <w:r>
        <w:rPr>
          <w:rFonts w:hint="default" w:ascii="Times New Roman" w:hAnsi="Times New Roman" w:cs="Times New Roman"/>
          <w:sz w:val="28"/>
          <w:szCs w:val="28"/>
        </w:rPr>
        <w:t>Очень важно сохранять правильную позу: все тело – одна прямая линия от головы до пяток, локти - точно под плечами. Не выгибайте и не прогибайте спину.</w:t>
      </w:r>
    </w:p>
    <w:p>
      <w:pPr>
        <w:spacing w:before="2" w:line="240" w:lineRule="auto"/>
        <w:ind w:left="1021" w:right="0" w:firstLine="0"/>
        <w:jc w:val="both"/>
        <w:rPr>
          <w:rFonts w:hint="default" w:ascii="Times New Roman" w:hAnsi="Times New Roman" w:cs="Times New Roman"/>
          <w:sz w:val="28"/>
          <w:szCs w:val="28"/>
        </w:rPr>
      </w:pPr>
      <w:r>
        <w:rPr>
          <w:rFonts w:hint="default" w:ascii="Times New Roman" w:hAnsi="Times New Roman" w:cs="Times New Roman"/>
          <w:sz w:val="28"/>
          <w:szCs w:val="28"/>
        </w:rPr>
        <w:t xml:space="preserve">б) </w:t>
      </w:r>
      <w:r>
        <w:rPr>
          <w:rFonts w:hint="default" w:ascii="Times New Roman" w:hAnsi="Times New Roman" w:cs="Times New Roman"/>
          <w:i/>
          <w:sz w:val="28"/>
          <w:szCs w:val="28"/>
        </w:rPr>
        <w:t>Упор лежа на предплечьях с удержанием ног на ве</w:t>
      </w:r>
      <w:r>
        <w:rPr>
          <w:rFonts w:hint="default" w:ascii="Times New Roman" w:hAnsi="Times New Roman" w:cs="Times New Roman"/>
          <w:b w:val="0"/>
          <w:bCs w:val="0"/>
          <w:i/>
          <w:sz w:val="28"/>
          <w:szCs w:val="28"/>
        </w:rPr>
        <w:t>су</w:t>
      </w:r>
      <w:r>
        <w:rPr>
          <w:rFonts w:hint="default" w:ascii="Times New Roman" w:hAnsi="Times New Roman" w:cs="Times New Roman"/>
          <w:b w:val="0"/>
          <w:bCs w:val="0"/>
          <w:sz w:val="28"/>
          <w:szCs w:val="28"/>
        </w:rPr>
        <w:t>:</w:t>
      </w:r>
    </w:p>
    <w:p>
      <w:pPr>
        <w:pStyle w:val="4"/>
        <w:spacing w:after="5" w:line="240" w:lineRule="auto"/>
        <w:ind w:left="313" w:right="347" w:firstLine="708"/>
        <w:jc w:val="both"/>
        <w:rPr>
          <w:rFonts w:hint="default" w:ascii="Times New Roman" w:hAnsi="Times New Roman" w:cs="Times New Roman"/>
          <w:sz w:val="28"/>
          <w:szCs w:val="28"/>
        </w:rPr>
      </w:pPr>
      <w:r>
        <w:rPr>
          <w:rFonts w:hint="default" w:ascii="Times New Roman" w:hAnsi="Times New Roman" w:cs="Times New Roman"/>
          <w:sz w:val="28"/>
          <w:szCs w:val="28"/>
        </w:rPr>
        <w:t>Для усложнения выше указанного упражнения, направленного на укрепление мышц живота, добавьте изометрическое удержание поднятой ноги на весу в течение 20-30 секунд. Это созда</w:t>
      </w:r>
      <w:r>
        <w:rPr>
          <w:rFonts w:hint="default" w:ascii="Times New Roman" w:hAnsi="Times New Roman" w:cs="Times New Roman"/>
          <w:sz w:val="28"/>
          <w:szCs w:val="28"/>
          <w:lang w:val="ru-RU"/>
        </w:rPr>
        <w:t>ё</w:t>
      </w:r>
      <w:r>
        <w:rPr>
          <w:rFonts w:hint="default" w:ascii="Times New Roman" w:hAnsi="Times New Roman" w:cs="Times New Roman"/>
          <w:sz w:val="28"/>
          <w:szCs w:val="28"/>
        </w:rPr>
        <w:t>т дополнительную нагрузку на позвоночник и мышцы, разгибающие ногу в тазобедренном суставе. Лягте на пол лицом вниз, опираясь на предплечья и пальцы ног. Локти находятся точно под плечевыми суставами. Поднимите туловище и втяните живот. Поднимите ногу примерно на 15 см от пола и удерживайте е</w:t>
      </w:r>
      <w:r>
        <w:rPr>
          <w:rFonts w:hint="default" w:ascii="Times New Roman" w:hAnsi="Times New Roman" w:cs="Times New Roman"/>
          <w:sz w:val="28"/>
          <w:szCs w:val="28"/>
          <w:lang w:val="ru-RU"/>
        </w:rPr>
        <w:t>ё</w:t>
      </w:r>
      <w:r>
        <w:rPr>
          <w:rFonts w:hint="default" w:ascii="Times New Roman" w:hAnsi="Times New Roman" w:cs="Times New Roman"/>
          <w:sz w:val="28"/>
          <w:szCs w:val="28"/>
        </w:rPr>
        <w:t xml:space="preserve"> в поднятом положении 15-20 секунд. Сохраняйте прямую линию тела. Держите таз ровно, не выгибайте и не прогибайте спину. Опустите ногу и выполните то же самое другой ногой.</w:t>
      </w:r>
    </w:p>
    <w:p>
      <w:pPr>
        <w:spacing w:before="80" w:line="240" w:lineRule="auto"/>
        <w:ind w:left="313" w:right="350" w:firstLine="708"/>
        <w:jc w:val="both"/>
        <w:rPr>
          <w:rFonts w:hint="default" w:ascii="Times New Roman" w:hAnsi="Times New Roman" w:cs="Times New Roman"/>
          <w:sz w:val="28"/>
          <w:szCs w:val="28"/>
        </w:rPr>
      </w:pPr>
      <w:r>
        <w:rPr>
          <w:rFonts w:hint="default" w:ascii="Times New Roman" w:hAnsi="Times New Roman" w:cs="Times New Roman"/>
          <w:sz w:val="28"/>
          <w:szCs w:val="28"/>
        </w:rPr>
        <w:t xml:space="preserve">в) </w:t>
      </w:r>
      <w:r>
        <w:rPr>
          <w:rFonts w:hint="default" w:ascii="Times New Roman" w:hAnsi="Times New Roman" w:cs="Times New Roman"/>
          <w:i/>
          <w:sz w:val="28"/>
          <w:szCs w:val="28"/>
        </w:rPr>
        <w:t>Упор лежа на предплечьях лицом вверх</w:t>
      </w:r>
      <w:r>
        <w:rPr>
          <w:rFonts w:hint="default" w:ascii="Times New Roman" w:hAnsi="Times New Roman" w:cs="Times New Roman"/>
          <w:sz w:val="28"/>
          <w:szCs w:val="28"/>
        </w:rPr>
        <w:t>:</w:t>
      </w:r>
    </w:p>
    <w:p>
      <w:pPr>
        <w:pStyle w:val="4"/>
        <w:spacing w:before="1" w:line="240" w:lineRule="auto"/>
        <w:ind w:left="313" w:right="347" w:firstLine="708"/>
        <w:jc w:val="both"/>
        <w:rPr>
          <w:rFonts w:hint="default" w:ascii="Times New Roman" w:hAnsi="Times New Roman" w:cs="Times New Roman"/>
          <w:sz w:val="28"/>
          <w:szCs w:val="28"/>
        </w:rPr>
      </w:pPr>
      <w:r>
        <w:rPr>
          <w:rFonts w:hint="default" w:ascii="Times New Roman" w:hAnsi="Times New Roman" w:cs="Times New Roman"/>
          <w:sz w:val="28"/>
          <w:szCs w:val="28"/>
        </w:rPr>
        <w:t>Лягте на пол лицом вверх, опираясь на предплечья и пятки. Локти должны находиться под локтевыми суставами. Поднимите туловище, втяните ягодицы и удерживайте это положение в течение 20-30 секунд. Находясь в этом положение, вы должны почувствовать напряжение поясничного отдела позвоночника, ягодичные мышцы, мышцы задней поверхности бедра. Очень важно соблюдать правильную позу: все тело представляет собой прямую линию от головы до пяток, локти точно под плечевыми суставами.</w:t>
      </w:r>
    </w:p>
    <w:p>
      <w:pPr>
        <w:spacing w:before="1" w:line="240" w:lineRule="auto"/>
        <w:ind w:left="313" w:right="352" w:firstLine="708"/>
        <w:jc w:val="both"/>
        <w:rPr>
          <w:rFonts w:hint="default" w:ascii="Times New Roman" w:hAnsi="Times New Roman" w:cs="Times New Roman"/>
          <w:sz w:val="28"/>
          <w:szCs w:val="28"/>
        </w:rPr>
      </w:pPr>
      <w:r>
        <w:rPr>
          <w:rFonts w:hint="default" w:ascii="Times New Roman" w:hAnsi="Times New Roman" w:cs="Times New Roman"/>
          <w:sz w:val="28"/>
          <w:szCs w:val="28"/>
        </w:rPr>
        <w:pict>
          <v:rect id="_x0000_s1027" o:spid="_x0000_s1027" o:spt="1" style="position:absolute;left:0pt;margin-left:359.85pt;margin-top:11.5pt;height:0.45pt;width:3.1pt;mso-position-horizontal-relative:page;z-index:-16310272;mso-width-relative:page;mso-height-relative:page;" fillcolor="#000000" filled="t" stroked="f" coordsize="21600,21600">
            <v:path/>
            <v:fill on="t" focussize="0,0"/>
            <v:stroke on="f"/>
            <v:imagedata o:title=""/>
            <o:lock v:ext="edit"/>
          </v:rect>
        </w:pict>
      </w:r>
      <w:r>
        <w:rPr>
          <w:rFonts w:hint="default" w:ascii="Times New Roman" w:hAnsi="Times New Roman" w:cs="Times New Roman"/>
          <w:sz w:val="28"/>
          <w:szCs w:val="28"/>
        </w:rPr>
        <w:t xml:space="preserve">г) </w:t>
      </w:r>
      <w:r>
        <w:rPr>
          <w:rFonts w:hint="default" w:ascii="Times New Roman" w:hAnsi="Times New Roman" w:cs="Times New Roman"/>
          <w:i/>
          <w:sz w:val="28"/>
          <w:szCs w:val="28"/>
        </w:rPr>
        <w:t>Упор лежа на предплечьях с удержанием ног на весу</w:t>
      </w:r>
      <w:r>
        <w:rPr>
          <w:rFonts w:hint="default" w:ascii="Times New Roman" w:hAnsi="Times New Roman" w:cs="Times New Roman"/>
          <w:sz w:val="28"/>
          <w:szCs w:val="28"/>
        </w:rPr>
        <w:t>:</w:t>
      </w:r>
    </w:p>
    <w:p>
      <w:pPr>
        <w:pStyle w:val="4"/>
        <w:spacing w:before="1" w:line="240" w:lineRule="auto"/>
        <w:ind w:left="313" w:right="349" w:firstLine="708"/>
        <w:jc w:val="both"/>
        <w:rPr>
          <w:rFonts w:hint="default" w:ascii="Times New Roman" w:hAnsi="Times New Roman" w:cs="Times New Roman"/>
          <w:sz w:val="28"/>
          <w:szCs w:val="28"/>
        </w:rPr>
      </w:pPr>
      <w:r>
        <w:rPr>
          <w:rFonts w:hint="default" w:ascii="Times New Roman" w:hAnsi="Times New Roman" w:cs="Times New Roman"/>
          <w:sz w:val="28"/>
          <w:szCs w:val="28"/>
        </w:rPr>
        <w:t>Для усложнения выше указанного упражнения, направленного на укрепление мышц спины, ягодичных мышц, добавьте изометрическое удержание поднятой ноги на весу в течение 15-20 секунд. Это созда</w:t>
      </w:r>
      <w:r>
        <w:rPr>
          <w:rFonts w:hint="default" w:ascii="Times New Roman" w:hAnsi="Times New Roman" w:cs="Times New Roman"/>
          <w:sz w:val="28"/>
          <w:szCs w:val="28"/>
          <w:lang w:val="ru-RU"/>
        </w:rPr>
        <w:t>ё</w:t>
      </w:r>
      <w:r>
        <w:rPr>
          <w:rFonts w:hint="default" w:ascii="Times New Roman" w:hAnsi="Times New Roman" w:cs="Times New Roman"/>
          <w:sz w:val="28"/>
          <w:szCs w:val="28"/>
        </w:rPr>
        <w:t>т дополнительную нагрузку на позвоночник и на мышцы задней поверхности б</w:t>
      </w:r>
      <w:r>
        <w:rPr>
          <w:rFonts w:hint="default" w:ascii="Times New Roman" w:hAnsi="Times New Roman" w:cs="Times New Roman"/>
          <w:sz w:val="28"/>
          <w:szCs w:val="28"/>
          <w:lang w:val="ru-RU"/>
        </w:rPr>
        <w:t>ё</w:t>
      </w:r>
      <w:r>
        <w:rPr>
          <w:rFonts w:hint="default" w:ascii="Times New Roman" w:hAnsi="Times New Roman" w:cs="Times New Roman"/>
          <w:sz w:val="28"/>
          <w:szCs w:val="28"/>
        </w:rPr>
        <w:t>д</w:t>
      </w:r>
      <w:r>
        <w:rPr>
          <w:rFonts w:hint="default" w:ascii="Times New Roman" w:hAnsi="Times New Roman" w:cs="Times New Roman"/>
          <w:sz w:val="28"/>
          <w:szCs w:val="28"/>
          <w:lang w:val="ru-RU"/>
        </w:rPr>
        <w:t>е</w:t>
      </w:r>
      <w:r>
        <w:rPr>
          <w:rFonts w:hint="default" w:ascii="Times New Roman" w:hAnsi="Times New Roman" w:cs="Times New Roman"/>
          <w:sz w:val="28"/>
          <w:szCs w:val="28"/>
        </w:rPr>
        <w:t>р.</w:t>
      </w:r>
    </w:p>
    <w:p>
      <w:pPr>
        <w:pStyle w:val="4"/>
        <w:spacing w:line="240" w:lineRule="auto"/>
        <w:ind w:left="313" w:right="349" w:firstLine="708"/>
        <w:jc w:val="both"/>
        <w:rPr>
          <w:rFonts w:hint="default" w:ascii="Times New Roman" w:hAnsi="Times New Roman" w:cs="Times New Roman"/>
          <w:sz w:val="28"/>
          <w:szCs w:val="28"/>
        </w:rPr>
      </w:pPr>
      <w:r>
        <w:rPr>
          <w:rFonts w:hint="default" w:ascii="Times New Roman" w:hAnsi="Times New Roman" w:cs="Times New Roman"/>
          <w:spacing w:val="-56"/>
          <w:w w:val="100"/>
          <w:sz w:val="28"/>
          <w:szCs w:val="28"/>
          <w:u w:val="single"/>
        </w:rPr>
        <w:t xml:space="preserve"> </w:t>
      </w:r>
      <w:r>
        <w:rPr>
          <w:rFonts w:hint="default" w:ascii="Times New Roman" w:hAnsi="Times New Roman" w:cs="Times New Roman"/>
          <w:sz w:val="28"/>
          <w:szCs w:val="28"/>
          <w:u w:val="single"/>
        </w:rPr>
        <w:t>Прорабатываемые мышцы</w:t>
      </w:r>
      <w:r>
        <w:rPr>
          <w:rFonts w:hint="default" w:ascii="Times New Roman" w:hAnsi="Times New Roman" w:cs="Times New Roman"/>
          <w:sz w:val="28"/>
          <w:szCs w:val="28"/>
        </w:rPr>
        <w:t>: мышцы спины, мышцы живота, мышцы, разгибающие позвоночник, ягодичные мышцы, задняя группа мышц бедра. Также мышцы, стабилизирующие плечевой сустав, включая вращающую манжету плеча и мышцы, стабилизирующие положение лопаток (большая и малая ромбовидные мышцы, трапециевидная мышца, широчайшая мышца спины).</w:t>
      </w:r>
    </w:p>
    <w:p>
      <w:pPr>
        <w:pStyle w:val="4"/>
        <w:spacing w:before="4" w:line="240" w:lineRule="auto"/>
        <w:rPr>
          <w:rFonts w:hint="default" w:ascii="Times New Roman" w:hAnsi="Times New Roman" w:cs="Times New Roman"/>
          <w:sz w:val="28"/>
          <w:szCs w:val="28"/>
        </w:rPr>
      </w:pPr>
    </w:p>
    <w:p>
      <w:pPr>
        <w:pStyle w:val="2"/>
        <w:numPr>
          <w:ilvl w:val="1"/>
          <w:numId w:val="4"/>
        </w:numPr>
        <w:tabs>
          <w:tab w:val="left" w:pos="2025"/>
        </w:tabs>
        <w:spacing w:before="65" w:after="0" w:line="240" w:lineRule="auto"/>
        <w:ind w:left="2025" w:right="0" w:hanging="387"/>
        <w:jc w:val="center"/>
        <w:rPr>
          <w:rFonts w:hint="default" w:ascii="Times New Roman" w:hAnsi="Times New Roman" w:cs="Times New Roman"/>
          <w:sz w:val="28"/>
          <w:szCs w:val="28"/>
        </w:rPr>
      </w:pPr>
      <w:r>
        <w:rPr>
          <w:rFonts w:hint="default" w:ascii="Times New Roman" w:hAnsi="Times New Roman" w:cs="Times New Roman"/>
          <w:sz w:val="28"/>
          <w:szCs w:val="28"/>
        </w:rPr>
        <w:t>Упражнения на косые</w:t>
      </w:r>
      <w:r>
        <w:rPr>
          <w:rFonts w:hint="default" w:ascii="Times New Roman" w:hAnsi="Times New Roman" w:cs="Times New Roman"/>
          <w:spacing w:val="-2"/>
          <w:sz w:val="28"/>
          <w:szCs w:val="28"/>
        </w:rPr>
        <w:t xml:space="preserve"> </w:t>
      </w:r>
      <w:r>
        <w:rPr>
          <w:rFonts w:hint="default" w:ascii="Times New Roman" w:hAnsi="Times New Roman" w:cs="Times New Roman"/>
          <w:sz w:val="28"/>
          <w:szCs w:val="28"/>
        </w:rPr>
        <w:t>мышцы</w:t>
      </w:r>
    </w:p>
    <w:p>
      <w:pPr>
        <w:pStyle w:val="4"/>
        <w:spacing w:before="7" w:line="240" w:lineRule="auto"/>
        <w:rPr>
          <w:rFonts w:hint="default" w:ascii="Times New Roman" w:hAnsi="Times New Roman" w:cs="Times New Roman"/>
          <w:b/>
          <w:sz w:val="28"/>
          <w:szCs w:val="28"/>
        </w:rPr>
      </w:pPr>
    </w:p>
    <w:p>
      <w:pPr>
        <w:spacing w:before="0" w:line="240" w:lineRule="auto"/>
        <w:ind w:left="1021" w:right="0" w:firstLine="0"/>
        <w:jc w:val="both"/>
        <w:rPr>
          <w:rFonts w:hint="default" w:ascii="Times New Roman" w:hAnsi="Times New Roman" w:cs="Times New Roman"/>
          <w:sz w:val="28"/>
          <w:szCs w:val="28"/>
        </w:rPr>
      </w:pPr>
      <w:r>
        <w:rPr>
          <w:rFonts w:hint="default" w:ascii="Times New Roman" w:hAnsi="Times New Roman" w:cs="Times New Roman"/>
          <w:sz w:val="28"/>
          <w:szCs w:val="28"/>
        </w:rPr>
        <w:t xml:space="preserve">а) </w:t>
      </w:r>
      <w:r>
        <w:rPr>
          <w:rFonts w:hint="default" w:ascii="Times New Roman" w:hAnsi="Times New Roman" w:cs="Times New Roman"/>
          <w:i/>
          <w:sz w:val="28"/>
          <w:szCs w:val="28"/>
        </w:rPr>
        <w:t>Упор лежа на боку</w:t>
      </w:r>
      <w:r>
        <w:rPr>
          <w:rFonts w:hint="default" w:ascii="Times New Roman" w:hAnsi="Times New Roman" w:cs="Times New Roman"/>
          <w:sz w:val="28"/>
          <w:szCs w:val="28"/>
        </w:rPr>
        <w:t>:</w:t>
      </w:r>
    </w:p>
    <w:p>
      <w:pPr>
        <w:pStyle w:val="4"/>
        <w:spacing w:before="2" w:line="240" w:lineRule="auto"/>
        <w:ind w:left="313" w:right="346" w:firstLine="708"/>
        <w:jc w:val="both"/>
        <w:rPr>
          <w:rFonts w:hint="default" w:ascii="Times New Roman" w:hAnsi="Times New Roman" w:cs="Times New Roman"/>
          <w:sz w:val="28"/>
          <w:szCs w:val="28"/>
        </w:rPr>
      </w:pPr>
      <w:r>
        <w:rPr>
          <w:rFonts w:hint="default" w:ascii="Times New Roman" w:hAnsi="Times New Roman" w:cs="Times New Roman"/>
          <w:sz w:val="28"/>
          <w:szCs w:val="28"/>
        </w:rPr>
        <w:t>Лягте на пол и согните нижнюю ногу в колене на 90 градусов. Вес тела приходится на предплечье и колено. Локоть опорной руки находится точно под плечом. Поднимите от пола выпрямленную верхнюю ногу так, чтобы плечо, таз и колено находится на одной прямой линии. Удерживайте это положение в течение 20-30 секунд, а затем опустите ногу на пол. После короткой паузы повернитесь на другой бок и выполните то же самое другой ногой.</w:t>
      </w:r>
    </w:p>
    <w:p>
      <w:pPr>
        <w:spacing w:before="0" w:line="240" w:lineRule="auto"/>
        <w:ind w:left="313" w:right="351" w:firstLine="708"/>
        <w:jc w:val="both"/>
        <w:rPr>
          <w:rFonts w:hint="default" w:ascii="Times New Roman" w:hAnsi="Times New Roman" w:cs="Times New Roman"/>
          <w:sz w:val="28"/>
          <w:szCs w:val="28"/>
        </w:rPr>
      </w:pPr>
      <w:r>
        <w:rPr>
          <w:rFonts w:hint="default" w:ascii="Times New Roman" w:hAnsi="Times New Roman" w:cs="Times New Roman"/>
          <w:sz w:val="28"/>
          <w:szCs w:val="28"/>
        </w:rPr>
        <w:t xml:space="preserve">б) </w:t>
      </w:r>
      <w:r>
        <w:rPr>
          <w:rFonts w:hint="default" w:ascii="Times New Roman" w:hAnsi="Times New Roman" w:cs="Times New Roman"/>
          <w:i/>
          <w:sz w:val="28"/>
          <w:szCs w:val="28"/>
        </w:rPr>
        <w:t>Упор лежа на боку с подъ</w:t>
      </w:r>
      <w:r>
        <w:rPr>
          <w:rFonts w:hint="default" w:ascii="Times New Roman" w:hAnsi="Times New Roman" w:cs="Times New Roman"/>
          <w:i/>
          <w:sz w:val="28"/>
          <w:szCs w:val="28"/>
          <w:lang w:val="ru-RU"/>
        </w:rPr>
        <w:t>ё</w:t>
      </w:r>
      <w:r>
        <w:rPr>
          <w:rFonts w:hint="default" w:ascii="Times New Roman" w:hAnsi="Times New Roman" w:cs="Times New Roman"/>
          <w:i/>
          <w:sz w:val="28"/>
          <w:szCs w:val="28"/>
        </w:rPr>
        <w:t>мом таза</w:t>
      </w:r>
      <w:r>
        <w:rPr>
          <w:rFonts w:hint="default" w:ascii="Times New Roman" w:hAnsi="Times New Roman" w:cs="Times New Roman"/>
          <w:sz w:val="28"/>
          <w:szCs w:val="28"/>
        </w:rPr>
        <w:t>:</w:t>
      </w:r>
    </w:p>
    <w:p>
      <w:pPr>
        <w:pStyle w:val="4"/>
        <w:spacing w:line="240" w:lineRule="auto"/>
        <w:ind w:left="313" w:right="346" w:firstLine="708"/>
        <w:jc w:val="both"/>
        <w:rPr>
          <w:rFonts w:hint="default" w:ascii="Times New Roman" w:hAnsi="Times New Roman" w:cs="Times New Roman"/>
          <w:sz w:val="28"/>
          <w:szCs w:val="28"/>
        </w:rPr>
      </w:pPr>
      <w:r>
        <w:rPr>
          <w:rFonts w:hint="default" w:ascii="Times New Roman" w:hAnsi="Times New Roman" w:cs="Times New Roman"/>
          <w:sz w:val="28"/>
          <w:szCs w:val="28"/>
        </w:rPr>
        <w:t>Дополнительный элемент этого упражнения созда</w:t>
      </w:r>
      <w:r>
        <w:rPr>
          <w:rFonts w:hint="default" w:ascii="Times New Roman" w:hAnsi="Times New Roman" w:cs="Times New Roman"/>
          <w:sz w:val="28"/>
          <w:szCs w:val="28"/>
          <w:lang w:val="ru-RU"/>
        </w:rPr>
        <w:t>ё</w:t>
      </w:r>
      <w:r>
        <w:rPr>
          <w:rFonts w:hint="default" w:ascii="Times New Roman" w:hAnsi="Times New Roman" w:cs="Times New Roman"/>
          <w:sz w:val="28"/>
          <w:szCs w:val="28"/>
        </w:rPr>
        <w:t>т большую нагрузку на мышцы живота. Лягте на пол, как в предыдущем упражнение, сохраняя правильное положение тела. Поднимите от пола таз. Вес тела приходится на предплечье и колено. Тело должно представлять одну прямую линию от плеч до стопы. Удерживайте это положение на протяжении 20-30 секунд. После короткой паузы повернитесь на другой бок и выполните то же самое.</w:t>
      </w:r>
    </w:p>
    <w:p>
      <w:pPr>
        <w:pStyle w:val="4"/>
        <w:spacing w:line="240" w:lineRule="auto"/>
        <w:ind w:left="313" w:right="350" w:firstLine="708"/>
        <w:jc w:val="both"/>
        <w:rPr>
          <w:rFonts w:hint="default" w:ascii="Times New Roman" w:hAnsi="Times New Roman" w:cs="Times New Roman"/>
          <w:sz w:val="28"/>
          <w:szCs w:val="28"/>
        </w:rPr>
      </w:pPr>
      <w:r>
        <w:rPr>
          <w:rFonts w:hint="default" w:ascii="Times New Roman" w:hAnsi="Times New Roman" w:cs="Times New Roman"/>
          <w:spacing w:val="-56"/>
          <w:w w:val="100"/>
          <w:sz w:val="28"/>
          <w:szCs w:val="28"/>
          <w:u w:val="single"/>
        </w:rPr>
        <w:t xml:space="preserve"> </w:t>
      </w:r>
      <w:r>
        <w:rPr>
          <w:rFonts w:hint="default" w:ascii="Times New Roman" w:hAnsi="Times New Roman" w:cs="Times New Roman"/>
          <w:sz w:val="28"/>
          <w:szCs w:val="28"/>
          <w:u w:val="single"/>
        </w:rPr>
        <w:t>Прорабатываемые мышцы</w:t>
      </w:r>
      <w:r>
        <w:rPr>
          <w:rFonts w:hint="default" w:ascii="Times New Roman" w:hAnsi="Times New Roman" w:cs="Times New Roman"/>
          <w:sz w:val="28"/>
          <w:szCs w:val="28"/>
        </w:rPr>
        <w:t>: мышцы живота, мышцы, разгибающие позвоночник, ягодичные мышцы, задняя группа мышц бедра. Мышцы, стабилизирующие плечевой</w:t>
      </w:r>
      <w:r>
        <w:rPr>
          <w:rFonts w:hint="default" w:ascii="Times New Roman" w:hAnsi="Times New Roman" w:cs="Times New Roman"/>
          <w:spacing w:val="-9"/>
          <w:sz w:val="28"/>
          <w:szCs w:val="28"/>
        </w:rPr>
        <w:t xml:space="preserve"> </w:t>
      </w:r>
      <w:r>
        <w:rPr>
          <w:rFonts w:hint="default" w:ascii="Times New Roman" w:hAnsi="Times New Roman" w:cs="Times New Roman"/>
          <w:sz w:val="28"/>
          <w:szCs w:val="28"/>
        </w:rPr>
        <w:t>сустав.</w:t>
      </w:r>
    </w:p>
    <w:p>
      <w:pPr>
        <w:pStyle w:val="4"/>
        <w:spacing w:before="5" w:line="240" w:lineRule="auto"/>
        <w:rPr>
          <w:rFonts w:hint="default" w:ascii="Times New Roman" w:hAnsi="Times New Roman" w:cs="Times New Roman"/>
          <w:sz w:val="28"/>
          <w:szCs w:val="28"/>
        </w:rPr>
      </w:pPr>
    </w:p>
    <w:p>
      <w:pPr>
        <w:pStyle w:val="2"/>
        <w:numPr>
          <w:ilvl w:val="1"/>
          <w:numId w:val="4"/>
        </w:numPr>
        <w:tabs>
          <w:tab w:val="left" w:pos="2441"/>
        </w:tabs>
        <w:spacing w:before="65" w:after="0" w:line="240" w:lineRule="auto"/>
        <w:ind w:left="2440" w:right="0" w:hanging="388"/>
        <w:jc w:val="center"/>
        <w:rPr>
          <w:rFonts w:hint="default" w:ascii="Times New Roman" w:hAnsi="Times New Roman" w:cs="Times New Roman"/>
          <w:sz w:val="28"/>
          <w:szCs w:val="28"/>
        </w:rPr>
      </w:pPr>
      <w:r>
        <w:rPr>
          <w:rFonts w:hint="default" w:ascii="Times New Roman" w:hAnsi="Times New Roman" w:cs="Times New Roman"/>
          <w:sz w:val="28"/>
          <w:szCs w:val="28"/>
        </w:rPr>
        <w:t>Приведение ноги</w:t>
      </w:r>
      <w:r>
        <w:rPr>
          <w:rFonts w:hint="default" w:ascii="Times New Roman" w:hAnsi="Times New Roman" w:cs="Times New Roman"/>
          <w:spacing w:val="-1"/>
          <w:sz w:val="28"/>
          <w:szCs w:val="28"/>
        </w:rPr>
        <w:t xml:space="preserve"> </w:t>
      </w:r>
      <w:r>
        <w:rPr>
          <w:rFonts w:hint="default" w:ascii="Times New Roman" w:hAnsi="Times New Roman" w:cs="Times New Roman"/>
          <w:sz w:val="28"/>
          <w:szCs w:val="28"/>
        </w:rPr>
        <w:t>лежа</w:t>
      </w:r>
    </w:p>
    <w:p>
      <w:pPr>
        <w:pStyle w:val="4"/>
        <w:spacing w:before="7" w:line="240" w:lineRule="auto"/>
        <w:rPr>
          <w:rFonts w:hint="default" w:ascii="Times New Roman" w:hAnsi="Times New Roman" w:cs="Times New Roman"/>
          <w:b/>
          <w:sz w:val="28"/>
          <w:szCs w:val="28"/>
        </w:rPr>
      </w:pPr>
    </w:p>
    <w:p>
      <w:pPr>
        <w:pStyle w:val="4"/>
        <w:spacing w:line="240" w:lineRule="auto"/>
        <w:ind w:left="313" w:right="349" w:firstLine="708"/>
        <w:jc w:val="both"/>
        <w:rPr>
          <w:rFonts w:hint="default" w:ascii="Times New Roman" w:hAnsi="Times New Roman" w:cs="Times New Roman"/>
          <w:sz w:val="28"/>
          <w:szCs w:val="28"/>
        </w:rPr>
      </w:pPr>
      <w:r>
        <w:rPr>
          <w:rFonts w:hint="default" w:ascii="Times New Roman" w:hAnsi="Times New Roman" w:cs="Times New Roman"/>
          <w:sz w:val="28"/>
          <w:szCs w:val="28"/>
        </w:rPr>
        <w:t>Лягте на бок на пол. Согните расположенную сверху ногу в колене и прижмите ступню к полу перед бедром расположенной снизу ноги. Нога, находящаяся снизу, полностью выпрямлен</w:t>
      </w:r>
      <w:r>
        <w:rPr>
          <w:rFonts w:hint="default" w:ascii="Times New Roman" w:hAnsi="Times New Roman" w:cs="Times New Roman"/>
          <w:sz w:val="28"/>
          <w:szCs w:val="28"/>
          <w:lang w:val="ru-RU"/>
        </w:rPr>
        <w:t>а</w:t>
      </w:r>
      <w:r>
        <w:rPr>
          <w:rFonts w:hint="default" w:ascii="Times New Roman" w:hAnsi="Times New Roman" w:cs="Times New Roman"/>
          <w:sz w:val="28"/>
          <w:szCs w:val="28"/>
        </w:rPr>
        <w:t>. Медленно приподнимите прямую  ногу. Ненадолго задержитесь в верхней точке и вернитесь в исходное положение. Выполнить 10 раз х 3-4 серии на каждую ногу.</w:t>
      </w:r>
    </w:p>
    <w:p>
      <w:pPr>
        <w:pStyle w:val="4"/>
        <w:spacing w:before="1" w:line="240" w:lineRule="auto"/>
        <w:ind w:left="313" w:right="349" w:firstLine="708"/>
        <w:jc w:val="both"/>
        <w:rPr>
          <w:rFonts w:hint="default" w:ascii="Times New Roman" w:hAnsi="Times New Roman" w:cs="Times New Roman"/>
          <w:sz w:val="28"/>
          <w:szCs w:val="28"/>
        </w:rPr>
      </w:pPr>
      <w:r>
        <w:rPr>
          <w:rFonts w:hint="default" w:ascii="Times New Roman" w:hAnsi="Times New Roman" w:cs="Times New Roman"/>
          <w:spacing w:val="-56"/>
          <w:w w:val="100"/>
          <w:sz w:val="28"/>
          <w:szCs w:val="28"/>
          <w:u w:val="single"/>
        </w:rPr>
        <w:t xml:space="preserve"> </w:t>
      </w:r>
      <w:r>
        <w:rPr>
          <w:rFonts w:hint="default" w:ascii="Times New Roman" w:hAnsi="Times New Roman" w:cs="Times New Roman"/>
          <w:sz w:val="28"/>
          <w:szCs w:val="28"/>
          <w:u w:val="single"/>
        </w:rPr>
        <w:t>Прорабатываемые мышцы</w:t>
      </w:r>
      <w:r>
        <w:rPr>
          <w:rFonts w:hint="default" w:ascii="Times New Roman" w:hAnsi="Times New Roman" w:cs="Times New Roman"/>
          <w:sz w:val="28"/>
          <w:szCs w:val="28"/>
        </w:rPr>
        <w:t>: приводящие мышцы бедра. Мышцы живота - для поддержания положения туловища; четыр</w:t>
      </w:r>
      <w:r>
        <w:rPr>
          <w:rFonts w:hint="default" w:ascii="Times New Roman" w:hAnsi="Times New Roman" w:cs="Times New Roman"/>
          <w:sz w:val="28"/>
          <w:szCs w:val="28"/>
          <w:lang w:val="ru-RU"/>
        </w:rPr>
        <w:t>ё</w:t>
      </w:r>
      <w:r>
        <w:rPr>
          <w:rFonts w:hint="default" w:ascii="Times New Roman" w:hAnsi="Times New Roman" w:cs="Times New Roman"/>
          <w:sz w:val="28"/>
          <w:szCs w:val="28"/>
        </w:rPr>
        <w:t>хглавая мышца бедра и задняя группа мышц - для выпрямления нижней ноги.</w:t>
      </w:r>
    </w:p>
    <w:p>
      <w:pPr>
        <w:pStyle w:val="4"/>
        <w:spacing w:before="5" w:line="240" w:lineRule="auto"/>
        <w:rPr>
          <w:rFonts w:hint="default" w:ascii="Times New Roman" w:hAnsi="Times New Roman" w:cs="Times New Roman"/>
          <w:sz w:val="28"/>
          <w:szCs w:val="28"/>
        </w:rPr>
      </w:pPr>
    </w:p>
    <w:p>
      <w:pPr>
        <w:pStyle w:val="2"/>
        <w:numPr>
          <w:ilvl w:val="1"/>
          <w:numId w:val="4"/>
        </w:numPr>
        <w:tabs>
          <w:tab w:val="left" w:pos="1920"/>
        </w:tabs>
        <w:spacing w:before="65" w:after="0" w:line="240" w:lineRule="auto"/>
        <w:ind w:left="1919" w:right="0" w:hanging="388"/>
        <w:jc w:val="center"/>
        <w:rPr>
          <w:rFonts w:hint="default" w:ascii="Times New Roman" w:hAnsi="Times New Roman" w:cs="Times New Roman"/>
          <w:sz w:val="28"/>
          <w:szCs w:val="28"/>
        </w:rPr>
      </w:pPr>
      <w:r>
        <w:rPr>
          <w:rFonts w:hint="default" w:ascii="Times New Roman" w:hAnsi="Times New Roman" w:cs="Times New Roman"/>
          <w:sz w:val="28"/>
          <w:szCs w:val="28"/>
        </w:rPr>
        <w:t>Скручивание с прямыми</w:t>
      </w:r>
      <w:r>
        <w:rPr>
          <w:rFonts w:hint="default" w:ascii="Times New Roman" w:hAnsi="Times New Roman" w:cs="Times New Roman"/>
          <w:spacing w:val="-2"/>
          <w:sz w:val="28"/>
          <w:szCs w:val="28"/>
        </w:rPr>
        <w:t xml:space="preserve"> </w:t>
      </w:r>
      <w:r>
        <w:rPr>
          <w:rFonts w:hint="default" w:ascii="Times New Roman" w:hAnsi="Times New Roman" w:cs="Times New Roman"/>
          <w:sz w:val="28"/>
          <w:szCs w:val="28"/>
        </w:rPr>
        <w:t>ногами</w:t>
      </w:r>
    </w:p>
    <w:p>
      <w:pPr>
        <w:pStyle w:val="4"/>
        <w:spacing w:before="7" w:line="240" w:lineRule="auto"/>
        <w:rPr>
          <w:rFonts w:hint="default" w:ascii="Times New Roman" w:hAnsi="Times New Roman" w:cs="Times New Roman"/>
          <w:b/>
          <w:sz w:val="28"/>
          <w:szCs w:val="28"/>
        </w:rPr>
      </w:pPr>
    </w:p>
    <w:p>
      <w:pPr>
        <w:pStyle w:val="4"/>
        <w:spacing w:line="240" w:lineRule="auto"/>
        <w:ind w:left="313" w:right="346" w:firstLine="708"/>
        <w:jc w:val="both"/>
        <w:rPr>
          <w:rFonts w:hint="default" w:ascii="Times New Roman" w:hAnsi="Times New Roman" w:cs="Times New Roman"/>
          <w:sz w:val="28"/>
          <w:szCs w:val="28"/>
        </w:rPr>
      </w:pPr>
      <w:r>
        <w:rPr>
          <w:rFonts w:hint="default" w:ascii="Times New Roman" w:hAnsi="Times New Roman" w:cs="Times New Roman"/>
          <w:sz w:val="28"/>
          <w:szCs w:val="28"/>
        </w:rPr>
        <w:t>Лягте на спину и разведите прямые руки в стороны для поддержания равновесия. Голова, шея и плечи должны сохранять контакт с опорой на протяжении всего упражнения. Поднимите ноги вверх под прямым углом. Медленно опускайте прямые ноги в правую, а затем в левую сторону. Старайтесь ноги держать вместе. Выполнить 10 раз по 3-4 серии.</w:t>
      </w:r>
    </w:p>
    <w:p>
      <w:pPr>
        <w:pStyle w:val="4"/>
        <w:spacing w:before="1" w:line="240" w:lineRule="auto"/>
        <w:ind w:left="1021"/>
        <w:jc w:val="both"/>
        <w:rPr>
          <w:rFonts w:hint="default" w:ascii="Times New Roman" w:hAnsi="Times New Roman" w:cs="Times New Roman"/>
          <w:sz w:val="28"/>
          <w:szCs w:val="28"/>
        </w:rPr>
      </w:pPr>
      <w:r>
        <w:rPr>
          <w:rFonts w:hint="default" w:ascii="Times New Roman" w:hAnsi="Times New Roman" w:cs="Times New Roman"/>
          <w:spacing w:val="-56"/>
          <w:w w:val="100"/>
          <w:sz w:val="28"/>
          <w:szCs w:val="28"/>
          <w:u w:val="single"/>
        </w:rPr>
        <w:t xml:space="preserve"> </w:t>
      </w:r>
      <w:r>
        <w:rPr>
          <w:rFonts w:hint="default" w:ascii="Times New Roman" w:hAnsi="Times New Roman" w:cs="Times New Roman"/>
          <w:sz w:val="28"/>
          <w:szCs w:val="28"/>
          <w:u w:val="single"/>
        </w:rPr>
        <w:t>Прорабатываемые мышцы</w:t>
      </w:r>
      <w:r>
        <w:rPr>
          <w:rFonts w:hint="default" w:ascii="Times New Roman" w:hAnsi="Times New Roman" w:cs="Times New Roman"/>
          <w:sz w:val="28"/>
          <w:szCs w:val="28"/>
        </w:rPr>
        <w:t>: косые мышцы живота.</w:t>
      </w:r>
    </w:p>
    <w:p>
      <w:pPr>
        <w:pStyle w:val="4"/>
        <w:spacing w:before="6" w:line="240" w:lineRule="auto"/>
        <w:rPr>
          <w:rFonts w:hint="default" w:ascii="Times New Roman" w:hAnsi="Times New Roman" w:cs="Times New Roman"/>
          <w:sz w:val="28"/>
          <w:szCs w:val="28"/>
        </w:rPr>
      </w:pPr>
    </w:p>
    <w:p>
      <w:pPr>
        <w:pStyle w:val="2"/>
        <w:numPr>
          <w:ilvl w:val="1"/>
          <w:numId w:val="4"/>
        </w:numPr>
        <w:tabs>
          <w:tab w:val="left" w:pos="2661"/>
        </w:tabs>
        <w:spacing w:before="65" w:after="0" w:line="240" w:lineRule="auto"/>
        <w:ind w:left="2661" w:right="0" w:hanging="387"/>
        <w:jc w:val="center"/>
        <w:rPr>
          <w:rFonts w:hint="default" w:ascii="Times New Roman" w:hAnsi="Times New Roman" w:cs="Times New Roman"/>
          <w:sz w:val="28"/>
          <w:szCs w:val="28"/>
        </w:rPr>
      </w:pPr>
      <w:r>
        <w:rPr>
          <w:rFonts w:hint="default" w:ascii="Times New Roman" w:hAnsi="Times New Roman" w:cs="Times New Roman"/>
          <w:sz w:val="28"/>
          <w:szCs w:val="28"/>
        </w:rPr>
        <w:t>Мостик на</w:t>
      </w:r>
      <w:r>
        <w:rPr>
          <w:rFonts w:hint="default" w:ascii="Times New Roman" w:hAnsi="Times New Roman" w:cs="Times New Roman"/>
          <w:spacing w:val="-3"/>
          <w:sz w:val="28"/>
          <w:szCs w:val="28"/>
        </w:rPr>
        <w:t xml:space="preserve"> </w:t>
      </w:r>
      <w:r>
        <w:rPr>
          <w:rFonts w:hint="default" w:ascii="Times New Roman" w:hAnsi="Times New Roman" w:cs="Times New Roman"/>
          <w:sz w:val="28"/>
          <w:szCs w:val="28"/>
        </w:rPr>
        <w:t>плечах</w:t>
      </w:r>
    </w:p>
    <w:p>
      <w:pPr>
        <w:pStyle w:val="4"/>
        <w:spacing w:before="7" w:line="240" w:lineRule="auto"/>
        <w:rPr>
          <w:rFonts w:hint="default" w:ascii="Times New Roman" w:hAnsi="Times New Roman" w:cs="Times New Roman"/>
          <w:b/>
          <w:sz w:val="28"/>
          <w:szCs w:val="28"/>
        </w:rPr>
      </w:pPr>
    </w:p>
    <w:p>
      <w:pPr>
        <w:pStyle w:val="4"/>
        <w:spacing w:line="240" w:lineRule="auto"/>
        <w:ind w:left="313" w:right="347" w:firstLine="708"/>
        <w:jc w:val="both"/>
        <w:rPr>
          <w:rFonts w:hint="default" w:ascii="Times New Roman" w:hAnsi="Times New Roman" w:cs="Times New Roman"/>
          <w:sz w:val="28"/>
          <w:szCs w:val="28"/>
        </w:rPr>
      </w:pPr>
      <w:r>
        <w:rPr>
          <w:rFonts w:hint="default" w:ascii="Times New Roman" w:hAnsi="Times New Roman" w:cs="Times New Roman"/>
          <w:sz w:val="28"/>
          <w:szCs w:val="28"/>
        </w:rPr>
        <w:t>Лягте на спину, согните ноги в коленях и расположите стопы на ширине б</w:t>
      </w:r>
      <w:r>
        <w:rPr>
          <w:rFonts w:hint="default" w:ascii="Times New Roman" w:hAnsi="Times New Roman" w:cs="Times New Roman"/>
          <w:sz w:val="28"/>
          <w:szCs w:val="28"/>
          <w:lang w:val="ru-RU"/>
        </w:rPr>
        <w:t>ё</w:t>
      </w:r>
      <w:r>
        <w:rPr>
          <w:rFonts w:hint="default" w:ascii="Times New Roman" w:hAnsi="Times New Roman" w:cs="Times New Roman"/>
          <w:sz w:val="28"/>
          <w:szCs w:val="28"/>
        </w:rPr>
        <w:t>дер. Для поддержания равновесия можете развести руки в стороны. Поднимите таз от пола и выпрямите тело так, чтобы оно представляло собой одну прямую линию от коленей до плеч. Зафиксируйте верхнее положение на несколько секунд и втяните живот. Медленно опуститесь в исходное положение. Поначалу будет достаточно 10 повторений, впоследствии их количество можно увеличить.</w:t>
      </w:r>
    </w:p>
    <w:p>
      <w:pPr>
        <w:pStyle w:val="4"/>
        <w:spacing w:before="3" w:line="240" w:lineRule="auto"/>
        <w:ind w:left="313" w:right="349" w:firstLine="708"/>
        <w:jc w:val="both"/>
        <w:rPr>
          <w:rFonts w:hint="default" w:ascii="Times New Roman" w:hAnsi="Times New Roman" w:cs="Times New Roman"/>
          <w:sz w:val="28"/>
          <w:szCs w:val="28"/>
        </w:rPr>
      </w:pPr>
      <w:r>
        <w:rPr>
          <w:rFonts w:hint="default" w:ascii="Times New Roman" w:hAnsi="Times New Roman" w:cs="Times New Roman"/>
          <w:spacing w:val="-56"/>
          <w:w w:val="100"/>
          <w:sz w:val="28"/>
          <w:szCs w:val="28"/>
          <w:u w:val="single"/>
        </w:rPr>
        <w:t xml:space="preserve"> </w:t>
      </w:r>
      <w:r>
        <w:rPr>
          <w:rFonts w:hint="default" w:ascii="Times New Roman" w:hAnsi="Times New Roman" w:cs="Times New Roman"/>
          <w:sz w:val="28"/>
          <w:szCs w:val="28"/>
          <w:u w:val="single"/>
        </w:rPr>
        <w:t>Прорабатываемые мышцы:</w:t>
      </w:r>
      <w:r>
        <w:rPr>
          <w:rFonts w:hint="default" w:ascii="Times New Roman" w:hAnsi="Times New Roman" w:cs="Times New Roman"/>
          <w:sz w:val="28"/>
          <w:szCs w:val="28"/>
        </w:rPr>
        <w:t xml:space="preserve"> задняя группа мышц, большая ягодичная мышца, средняя ягодичная мышца, мышца живота. Также верхний пучок трапециевидной мышцы, ременная мышца, мышцы, разгибающие позвоночник.</w:t>
      </w:r>
    </w:p>
    <w:p>
      <w:pPr>
        <w:pStyle w:val="4"/>
        <w:spacing w:line="240" w:lineRule="auto"/>
        <w:ind w:left="313" w:right="350" w:firstLine="708"/>
        <w:jc w:val="both"/>
        <w:rPr>
          <w:rFonts w:hint="default" w:ascii="Times New Roman" w:hAnsi="Times New Roman" w:cs="Times New Roman"/>
          <w:sz w:val="28"/>
          <w:szCs w:val="28"/>
        </w:rPr>
      </w:pPr>
      <w:r>
        <w:rPr>
          <w:rFonts w:hint="default" w:ascii="Times New Roman" w:hAnsi="Times New Roman" w:cs="Times New Roman"/>
          <w:i/>
          <w:sz w:val="28"/>
          <w:szCs w:val="28"/>
        </w:rPr>
        <w:t>Меры предосторожности</w:t>
      </w:r>
      <w:r>
        <w:rPr>
          <w:rFonts w:hint="default" w:ascii="Times New Roman" w:hAnsi="Times New Roman" w:cs="Times New Roman"/>
          <w:sz w:val="28"/>
          <w:szCs w:val="28"/>
        </w:rPr>
        <w:t>. В верхней точке подъ</w:t>
      </w:r>
      <w:r>
        <w:rPr>
          <w:rFonts w:hint="default" w:ascii="Times New Roman" w:hAnsi="Times New Roman" w:cs="Times New Roman"/>
          <w:sz w:val="28"/>
          <w:szCs w:val="28"/>
          <w:lang w:val="ru-RU"/>
        </w:rPr>
        <w:t>ё</w:t>
      </w:r>
      <w:r>
        <w:rPr>
          <w:rFonts w:hint="default" w:ascii="Times New Roman" w:hAnsi="Times New Roman" w:cs="Times New Roman"/>
          <w:sz w:val="28"/>
          <w:szCs w:val="28"/>
        </w:rPr>
        <w:t>ма туловища плечи должны плотно прилегать к полу. Основная нагрузка должна приходиться именно на плечи, а не на шею или голову!</w:t>
      </w:r>
    </w:p>
    <w:p>
      <w:pPr>
        <w:pStyle w:val="4"/>
        <w:spacing w:before="3" w:line="240" w:lineRule="auto"/>
        <w:rPr>
          <w:rFonts w:hint="default" w:ascii="Times New Roman" w:hAnsi="Times New Roman" w:cs="Times New Roman"/>
          <w:sz w:val="28"/>
          <w:szCs w:val="28"/>
        </w:rPr>
      </w:pPr>
    </w:p>
    <w:p>
      <w:pPr>
        <w:pStyle w:val="2"/>
        <w:numPr>
          <w:ilvl w:val="1"/>
          <w:numId w:val="4"/>
        </w:numPr>
        <w:tabs>
          <w:tab w:val="left" w:pos="2671"/>
        </w:tabs>
        <w:spacing w:before="162" w:after="0" w:line="240" w:lineRule="auto"/>
        <w:ind w:left="2670" w:right="0" w:hanging="387"/>
        <w:jc w:val="center"/>
        <w:rPr>
          <w:rFonts w:hint="default" w:ascii="Times New Roman" w:hAnsi="Times New Roman" w:cs="Times New Roman"/>
          <w:sz w:val="28"/>
          <w:szCs w:val="28"/>
        </w:rPr>
      </w:pPr>
      <w:r>
        <w:rPr>
          <w:rFonts w:hint="default" w:ascii="Times New Roman" w:hAnsi="Times New Roman" w:cs="Times New Roman"/>
          <w:sz w:val="28"/>
          <w:szCs w:val="28"/>
        </w:rPr>
        <w:t>Ходьба</w:t>
      </w:r>
      <w:r>
        <w:rPr>
          <w:rFonts w:hint="default" w:ascii="Times New Roman" w:hAnsi="Times New Roman" w:cs="Times New Roman"/>
          <w:spacing w:val="-4"/>
          <w:sz w:val="28"/>
          <w:szCs w:val="28"/>
        </w:rPr>
        <w:t xml:space="preserve"> </w:t>
      </w:r>
      <w:r>
        <w:rPr>
          <w:rFonts w:hint="default" w:ascii="Times New Roman" w:hAnsi="Times New Roman" w:cs="Times New Roman"/>
          <w:sz w:val="28"/>
          <w:szCs w:val="28"/>
        </w:rPr>
        <w:t>выпадами</w:t>
      </w:r>
    </w:p>
    <w:p>
      <w:pPr>
        <w:rPr>
          <w:rFonts w:hint="default"/>
        </w:rPr>
      </w:pPr>
    </w:p>
    <w:p>
      <w:pPr>
        <w:pStyle w:val="4"/>
        <w:spacing w:before="190" w:line="240" w:lineRule="auto"/>
        <w:ind w:left="313" w:right="349" w:firstLine="708"/>
        <w:jc w:val="both"/>
        <w:rPr>
          <w:rFonts w:hint="default" w:ascii="Times New Roman" w:hAnsi="Times New Roman" w:cs="Times New Roman"/>
          <w:sz w:val="28"/>
          <w:szCs w:val="28"/>
        </w:rPr>
      </w:pPr>
      <w:r>
        <w:rPr>
          <w:rFonts w:hint="default" w:ascii="Times New Roman" w:hAnsi="Times New Roman" w:cs="Times New Roman"/>
          <w:sz w:val="28"/>
          <w:szCs w:val="28"/>
        </w:rPr>
        <w:t>Здесь акцент делается поочер</w:t>
      </w:r>
      <w:r>
        <w:rPr>
          <w:rFonts w:hint="default" w:ascii="Times New Roman" w:hAnsi="Times New Roman" w:cs="Times New Roman"/>
          <w:sz w:val="28"/>
          <w:szCs w:val="28"/>
          <w:lang w:val="ru-RU"/>
        </w:rPr>
        <w:t>ё</w:t>
      </w:r>
      <w:r>
        <w:rPr>
          <w:rFonts w:hint="default" w:ascii="Times New Roman" w:hAnsi="Times New Roman" w:cs="Times New Roman"/>
          <w:sz w:val="28"/>
          <w:szCs w:val="28"/>
        </w:rPr>
        <w:t>дно на каждую ногу. При ходьбе выпадами происходит хорошая динамическая растяжка четыр</w:t>
      </w:r>
      <w:r>
        <w:rPr>
          <w:rFonts w:hint="default" w:ascii="Times New Roman" w:hAnsi="Times New Roman" w:cs="Times New Roman"/>
          <w:sz w:val="28"/>
          <w:szCs w:val="28"/>
          <w:lang w:val="ru-RU"/>
        </w:rPr>
        <w:t>ё</w:t>
      </w:r>
      <w:r>
        <w:rPr>
          <w:rFonts w:hint="default" w:ascii="Times New Roman" w:hAnsi="Times New Roman" w:cs="Times New Roman"/>
          <w:sz w:val="28"/>
          <w:szCs w:val="28"/>
        </w:rPr>
        <w:t>хглавой мышцы бедра, мышц, сгибающих ногу в тазобедренном суставе, и мышц паховой области.</w:t>
      </w:r>
    </w:p>
    <w:p>
      <w:pPr>
        <w:pStyle w:val="4"/>
        <w:spacing w:line="240" w:lineRule="auto"/>
        <w:ind w:left="313" w:right="349" w:firstLine="708"/>
        <w:jc w:val="both"/>
        <w:rPr>
          <w:rFonts w:hint="default" w:ascii="Times New Roman" w:hAnsi="Times New Roman" w:cs="Times New Roman"/>
          <w:sz w:val="28"/>
          <w:szCs w:val="28"/>
        </w:rPr>
      </w:pPr>
      <w:r>
        <w:rPr>
          <w:rFonts w:hint="default" w:ascii="Times New Roman" w:hAnsi="Times New Roman" w:cs="Times New Roman"/>
          <w:sz w:val="28"/>
          <w:szCs w:val="28"/>
        </w:rPr>
        <w:t>Встаньте ровно, ноги на ширине плеч, руки на пояс. Сделайте медленный выпад впер</w:t>
      </w:r>
      <w:r>
        <w:rPr>
          <w:rFonts w:hint="default" w:ascii="Times New Roman" w:hAnsi="Times New Roman" w:cs="Times New Roman"/>
          <w:sz w:val="28"/>
          <w:szCs w:val="28"/>
          <w:lang w:val="ru-RU"/>
        </w:rPr>
        <w:t>ё</w:t>
      </w:r>
      <w:r>
        <w:rPr>
          <w:rFonts w:hint="default" w:ascii="Times New Roman" w:hAnsi="Times New Roman" w:cs="Times New Roman"/>
          <w:sz w:val="28"/>
          <w:szCs w:val="28"/>
        </w:rPr>
        <w:t>д, сгибая находящуюся впереди ногу в тазобедренном и коленном суставах под углом</w:t>
      </w:r>
      <w:r>
        <w:rPr>
          <w:rFonts w:hint="default" w:ascii="Times New Roman" w:hAnsi="Times New Roman" w:cs="Times New Roman"/>
          <w:spacing w:val="19"/>
          <w:sz w:val="28"/>
          <w:szCs w:val="28"/>
        </w:rPr>
        <w:t xml:space="preserve"> </w:t>
      </w:r>
      <w:r>
        <w:rPr>
          <w:rFonts w:hint="default" w:ascii="Times New Roman" w:hAnsi="Times New Roman" w:cs="Times New Roman"/>
          <w:sz w:val="28"/>
          <w:szCs w:val="28"/>
        </w:rPr>
        <w:t>90</w:t>
      </w:r>
      <w:r>
        <w:rPr>
          <w:rFonts w:hint="default" w:ascii="Times New Roman" w:hAnsi="Times New Roman" w:cs="Times New Roman"/>
          <w:spacing w:val="18"/>
          <w:sz w:val="28"/>
          <w:szCs w:val="28"/>
        </w:rPr>
        <w:t xml:space="preserve"> </w:t>
      </w:r>
      <w:r>
        <w:rPr>
          <w:rFonts w:hint="default" w:ascii="Times New Roman" w:hAnsi="Times New Roman" w:cs="Times New Roman"/>
          <w:sz w:val="28"/>
          <w:szCs w:val="28"/>
        </w:rPr>
        <w:t>градусов.</w:t>
      </w:r>
      <w:r>
        <w:rPr>
          <w:rFonts w:hint="default" w:ascii="Times New Roman" w:hAnsi="Times New Roman" w:cs="Times New Roman"/>
          <w:spacing w:val="20"/>
          <w:sz w:val="28"/>
          <w:szCs w:val="28"/>
        </w:rPr>
        <w:t xml:space="preserve"> </w:t>
      </w:r>
      <w:r>
        <w:rPr>
          <w:rFonts w:hint="default" w:ascii="Times New Roman" w:hAnsi="Times New Roman" w:cs="Times New Roman"/>
          <w:sz w:val="28"/>
          <w:szCs w:val="28"/>
        </w:rPr>
        <w:t>Колено</w:t>
      </w:r>
      <w:r>
        <w:rPr>
          <w:rFonts w:hint="default" w:ascii="Times New Roman" w:hAnsi="Times New Roman" w:cs="Times New Roman"/>
          <w:spacing w:val="19"/>
          <w:sz w:val="28"/>
          <w:szCs w:val="28"/>
        </w:rPr>
        <w:t xml:space="preserve"> </w:t>
      </w:r>
      <w:r>
        <w:rPr>
          <w:rFonts w:hint="default" w:ascii="Times New Roman" w:hAnsi="Times New Roman" w:cs="Times New Roman"/>
          <w:sz w:val="28"/>
          <w:szCs w:val="28"/>
        </w:rPr>
        <w:t>находящейся</w:t>
      </w:r>
      <w:r>
        <w:rPr>
          <w:rFonts w:hint="default" w:ascii="Times New Roman" w:hAnsi="Times New Roman" w:cs="Times New Roman"/>
          <w:spacing w:val="20"/>
          <w:sz w:val="28"/>
          <w:szCs w:val="28"/>
        </w:rPr>
        <w:t xml:space="preserve"> </w:t>
      </w:r>
      <w:r>
        <w:rPr>
          <w:rFonts w:hint="default" w:ascii="Times New Roman" w:hAnsi="Times New Roman" w:cs="Times New Roman"/>
          <w:sz w:val="28"/>
          <w:szCs w:val="28"/>
        </w:rPr>
        <w:t>сзади</w:t>
      </w:r>
      <w:r>
        <w:rPr>
          <w:rFonts w:hint="default" w:ascii="Times New Roman" w:hAnsi="Times New Roman" w:cs="Times New Roman"/>
          <w:spacing w:val="19"/>
          <w:sz w:val="28"/>
          <w:szCs w:val="28"/>
        </w:rPr>
        <w:t xml:space="preserve"> </w:t>
      </w:r>
      <w:r>
        <w:rPr>
          <w:rFonts w:hint="default" w:ascii="Times New Roman" w:hAnsi="Times New Roman" w:cs="Times New Roman"/>
          <w:sz w:val="28"/>
          <w:szCs w:val="28"/>
        </w:rPr>
        <w:t>ноги</w:t>
      </w:r>
      <w:r>
        <w:rPr>
          <w:rFonts w:hint="default" w:ascii="Times New Roman" w:hAnsi="Times New Roman" w:cs="Times New Roman"/>
          <w:spacing w:val="17"/>
          <w:sz w:val="28"/>
          <w:szCs w:val="28"/>
        </w:rPr>
        <w:t xml:space="preserve"> </w:t>
      </w:r>
      <w:r>
        <w:rPr>
          <w:rFonts w:hint="default" w:ascii="Times New Roman" w:hAnsi="Times New Roman" w:cs="Times New Roman"/>
          <w:sz w:val="28"/>
          <w:szCs w:val="28"/>
        </w:rPr>
        <w:t>при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этом должно почти касаться земли. Колено ведущей ноги должно быть обращено строго впер</w:t>
      </w:r>
      <w:r>
        <w:rPr>
          <w:rFonts w:hint="default" w:ascii="Times New Roman" w:hAnsi="Times New Roman" w:cs="Times New Roman"/>
          <w:sz w:val="28"/>
          <w:szCs w:val="28"/>
          <w:lang w:val="ru-RU"/>
        </w:rPr>
        <w:t>ё</w:t>
      </w:r>
      <w:r>
        <w:rPr>
          <w:rFonts w:hint="default" w:ascii="Times New Roman" w:hAnsi="Times New Roman" w:cs="Times New Roman"/>
          <w:sz w:val="28"/>
          <w:szCs w:val="28"/>
        </w:rPr>
        <w:t>д. Туловище полностью выпрямлено и находится в вертикальном положении. Голова поднята. Во время выпада делайте вдох и втягивайте живот. Выпады выполняются попеременно каждой ногой, примерно по 5 выпадов каждой ногой, а затем трусцой пробежать 20-30 м. Повторять упражнение 3-5 раз.</w:t>
      </w:r>
    </w:p>
    <w:p>
      <w:pPr>
        <w:pStyle w:val="4"/>
        <w:spacing w:line="240" w:lineRule="auto"/>
        <w:ind w:left="313" w:right="346" w:firstLine="708"/>
        <w:jc w:val="both"/>
        <w:rPr>
          <w:rFonts w:hint="default" w:ascii="Times New Roman" w:hAnsi="Times New Roman" w:cs="Times New Roman"/>
          <w:sz w:val="28"/>
          <w:szCs w:val="28"/>
        </w:rPr>
      </w:pPr>
      <w:r>
        <w:rPr>
          <w:rFonts w:hint="default" w:ascii="Times New Roman" w:hAnsi="Times New Roman" w:cs="Times New Roman"/>
          <w:spacing w:val="-56"/>
          <w:w w:val="100"/>
          <w:sz w:val="28"/>
          <w:szCs w:val="28"/>
          <w:u w:val="single"/>
        </w:rPr>
        <w:t xml:space="preserve"> </w:t>
      </w:r>
      <w:r>
        <w:rPr>
          <w:rFonts w:hint="default" w:ascii="Times New Roman" w:hAnsi="Times New Roman" w:cs="Times New Roman"/>
          <w:sz w:val="28"/>
          <w:szCs w:val="28"/>
          <w:u w:val="single"/>
        </w:rPr>
        <w:t xml:space="preserve">Прорабатываемые мышцы: </w:t>
      </w:r>
      <w:r>
        <w:rPr>
          <w:rFonts w:hint="default" w:ascii="Times New Roman" w:hAnsi="Times New Roman" w:cs="Times New Roman"/>
          <w:sz w:val="28"/>
          <w:szCs w:val="28"/>
        </w:rPr>
        <w:t>задняя группа мышц, большая ягодичная мышца, четыр</w:t>
      </w:r>
      <w:r>
        <w:rPr>
          <w:rFonts w:hint="default" w:ascii="Times New Roman" w:hAnsi="Times New Roman" w:cs="Times New Roman"/>
          <w:sz w:val="28"/>
          <w:szCs w:val="28"/>
          <w:lang w:val="ru-RU"/>
        </w:rPr>
        <w:t>ё</w:t>
      </w:r>
      <w:r>
        <w:rPr>
          <w:rFonts w:hint="default" w:ascii="Times New Roman" w:hAnsi="Times New Roman" w:cs="Times New Roman"/>
          <w:sz w:val="28"/>
          <w:szCs w:val="28"/>
        </w:rPr>
        <w:t>хглавая мышца бедра, икроножная мышца.</w:t>
      </w:r>
    </w:p>
    <w:p>
      <w:pPr>
        <w:pStyle w:val="4"/>
        <w:spacing w:before="10" w:line="240" w:lineRule="auto"/>
        <w:rPr>
          <w:rFonts w:hint="default" w:ascii="Times New Roman" w:hAnsi="Times New Roman" w:cs="Times New Roman"/>
          <w:sz w:val="28"/>
          <w:szCs w:val="28"/>
        </w:rPr>
      </w:pPr>
    </w:p>
    <w:p>
      <w:pPr>
        <w:pStyle w:val="2"/>
        <w:numPr>
          <w:ilvl w:val="1"/>
          <w:numId w:val="4"/>
        </w:numPr>
        <w:tabs>
          <w:tab w:val="left" w:pos="2966"/>
        </w:tabs>
        <w:spacing w:before="65" w:after="0" w:line="240" w:lineRule="auto"/>
        <w:ind w:left="2965" w:right="0" w:hanging="387"/>
        <w:jc w:val="center"/>
        <w:rPr>
          <w:rFonts w:hint="default" w:ascii="Times New Roman" w:hAnsi="Times New Roman" w:cs="Times New Roman"/>
          <w:sz w:val="28"/>
          <w:szCs w:val="28"/>
        </w:rPr>
      </w:pPr>
      <w:r>
        <w:rPr>
          <w:rFonts w:hint="default" w:ascii="Times New Roman" w:hAnsi="Times New Roman" w:cs="Times New Roman"/>
          <w:sz w:val="28"/>
          <w:szCs w:val="28"/>
        </w:rPr>
        <w:t>Приседания</w:t>
      </w:r>
    </w:p>
    <w:p>
      <w:pPr>
        <w:rPr>
          <w:rFonts w:hint="default"/>
        </w:rPr>
      </w:pPr>
    </w:p>
    <w:p>
      <w:pPr>
        <w:pStyle w:val="4"/>
        <w:spacing w:line="240" w:lineRule="auto"/>
        <w:ind w:left="313" w:right="349" w:firstLine="708"/>
        <w:jc w:val="both"/>
        <w:rPr>
          <w:rFonts w:hint="default" w:ascii="Times New Roman" w:hAnsi="Times New Roman" w:cs="Times New Roman"/>
          <w:sz w:val="28"/>
          <w:szCs w:val="28"/>
        </w:rPr>
      </w:pPr>
      <w:r>
        <w:rPr>
          <w:rFonts w:hint="default" w:ascii="Times New Roman" w:hAnsi="Times New Roman" w:cs="Times New Roman"/>
          <w:sz w:val="28"/>
          <w:szCs w:val="28"/>
        </w:rPr>
        <w:t>Это упражнение направлено на укрепление мышц ног. Встаньте ровно, ноги на ширине плеч. Положите руки на пояс. Представьте, что садитесь на стул. Согните ноги в тазобедренных и коленных суставах под углом 90 градусов. Не сводите колени. Опускание тела происходит медленно, а подъ</w:t>
      </w:r>
      <w:r>
        <w:rPr>
          <w:rFonts w:hint="default" w:ascii="Times New Roman" w:hAnsi="Times New Roman" w:cs="Times New Roman"/>
          <w:sz w:val="28"/>
          <w:szCs w:val="28"/>
          <w:lang w:val="ru-RU"/>
        </w:rPr>
        <w:t>ё</w:t>
      </w:r>
      <w:r>
        <w:rPr>
          <w:rFonts w:hint="default" w:ascii="Times New Roman" w:hAnsi="Times New Roman" w:cs="Times New Roman"/>
          <w:sz w:val="28"/>
          <w:szCs w:val="28"/>
        </w:rPr>
        <w:t>м быстрее. Выполните 10 раз. После паузы повторите упражнение 3-4 серии. После каждого подхода выполните ускорение в среднем темпе 10-15 м.</w:t>
      </w:r>
    </w:p>
    <w:p>
      <w:pPr>
        <w:pStyle w:val="4"/>
        <w:spacing w:line="240" w:lineRule="auto"/>
        <w:ind w:left="313" w:right="350" w:firstLine="708"/>
        <w:jc w:val="both"/>
        <w:rPr>
          <w:rFonts w:hint="default" w:ascii="Times New Roman" w:hAnsi="Times New Roman" w:cs="Times New Roman"/>
          <w:sz w:val="28"/>
          <w:szCs w:val="28"/>
        </w:rPr>
      </w:pPr>
      <w:r>
        <w:rPr>
          <w:rFonts w:hint="default" w:ascii="Times New Roman" w:hAnsi="Times New Roman" w:cs="Times New Roman"/>
          <w:spacing w:val="-5"/>
          <w:sz w:val="28"/>
          <w:szCs w:val="28"/>
        </w:rPr>
        <w:t xml:space="preserve">Для </w:t>
      </w:r>
      <w:r>
        <w:rPr>
          <w:rFonts w:hint="default" w:ascii="Times New Roman" w:hAnsi="Times New Roman" w:cs="Times New Roman"/>
          <w:spacing w:val="-7"/>
          <w:sz w:val="28"/>
          <w:szCs w:val="28"/>
        </w:rPr>
        <w:t xml:space="preserve">усложнения </w:t>
      </w:r>
      <w:r>
        <w:rPr>
          <w:rFonts w:hint="default" w:ascii="Times New Roman" w:hAnsi="Times New Roman" w:cs="Times New Roman"/>
          <w:spacing w:val="-6"/>
          <w:sz w:val="28"/>
          <w:szCs w:val="28"/>
        </w:rPr>
        <w:t xml:space="preserve">данного </w:t>
      </w:r>
      <w:r>
        <w:rPr>
          <w:rFonts w:hint="default" w:ascii="Times New Roman" w:hAnsi="Times New Roman" w:cs="Times New Roman"/>
          <w:spacing w:val="-7"/>
          <w:sz w:val="28"/>
          <w:szCs w:val="28"/>
        </w:rPr>
        <w:t xml:space="preserve">упражнения </w:t>
      </w:r>
      <w:r>
        <w:rPr>
          <w:rFonts w:hint="default" w:ascii="Times New Roman" w:hAnsi="Times New Roman" w:cs="Times New Roman"/>
          <w:spacing w:val="-6"/>
          <w:sz w:val="28"/>
          <w:szCs w:val="28"/>
        </w:rPr>
        <w:t xml:space="preserve">можно </w:t>
      </w:r>
      <w:r>
        <w:rPr>
          <w:rFonts w:hint="default" w:ascii="Times New Roman" w:hAnsi="Times New Roman" w:cs="Times New Roman"/>
          <w:spacing w:val="-7"/>
          <w:sz w:val="28"/>
          <w:szCs w:val="28"/>
        </w:rPr>
        <w:t xml:space="preserve">использовать </w:t>
      </w:r>
      <w:r>
        <w:rPr>
          <w:rFonts w:hint="default" w:ascii="Times New Roman" w:hAnsi="Times New Roman" w:cs="Times New Roman"/>
          <w:spacing w:val="-6"/>
          <w:sz w:val="28"/>
          <w:szCs w:val="28"/>
        </w:rPr>
        <w:t xml:space="preserve">гриф 20кг, гантели разных весов </w:t>
      </w:r>
      <w:r>
        <w:rPr>
          <w:rFonts w:hint="default" w:ascii="Times New Roman" w:hAnsi="Times New Roman" w:cs="Times New Roman"/>
          <w:spacing w:val="-4"/>
          <w:sz w:val="28"/>
          <w:szCs w:val="28"/>
        </w:rPr>
        <w:t xml:space="preserve">(в </w:t>
      </w:r>
      <w:r>
        <w:rPr>
          <w:rFonts w:hint="default" w:ascii="Times New Roman" w:hAnsi="Times New Roman" w:cs="Times New Roman"/>
          <w:spacing w:val="-7"/>
          <w:sz w:val="28"/>
          <w:szCs w:val="28"/>
        </w:rPr>
        <w:t xml:space="preserve">зависимости </w:t>
      </w:r>
      <w:r>
        <w:rPr>
          <w:rFonts w:hint="default" w:ascii="Times New Roman" w:hAnsi="Times New Roman" w:cs="Times New Roman"/>
          <w:spacing w:val="-3"/>
          <w:sz w:val="28"/>
          <w:szCs w:val="28"/>
        </w:rPr>
        <w:t xml:space="preserve">от </w:t>
      </w:r>
      <w:r>
        <w:rPr>
          <w:rFonts w:hint="default" w:ascii="Times New Roman" w:hAnsi="Times New Roman" w:cs="Times New Roman"/>
          <w:spacing w:val="-6"/>
          <w:sz w:val="28"/>
          <w:szCs w:val="28"/>
        </w:rPr>
        <w:t xml:space="preserve">массы тела студента, полового </w:t>
      </w:r>
      <w:r>
        <w:rPr>
          <w:rFonts w:hint="default" w:ascii="Times New Roman" w:hAnsi="Times New Roman" w:cs="Times New Roman"/>
          <w:spacing w:val="-7"/>
          <w:sz w:val="28"/>
          <w:szCs w:val="28"/>
        </w:rPr>
        <w:t xml:space="preserve">признака, индивидуальных </w:t>
      </w:r>
      <w:r>
        <w:rPr>
          <w:rFonts w:hint="default" w:ascii="Times New Roman" w:hAnsi="Times New Roman" w:cs="Times New Roman"/>
          <w:spacing w:val="-6"/>
          <w:sz w:val="28"/>
          <w:szCs w:val="28"/>
        </w:rPr>
        <w:t>физических качеств).</w:t>
      </w:r>
    </w:p>
    <w:p>
      <w:pPr>
        <w:pStyle w:val="4"/>
        <w:spacing w:before="1" w:line="240" w:lineRule="auto"/>
        <w:ind w:left="313" w:right="348" w:firstLine="708"/>
        <w:jc w:val="both"/>
        <w:rPr>
          <w:rFonts w:hint="default" w:ascii="Times New Roman" w:hAnsi="Times New Roman" w:cs="Times New Roman"/>
          <w:sz w:val="28"/>
          <w:szCs w:val="28"/>
        </w:rPr>
      </w:pPr>
      <w:r>
        <w:rPr>
          <w:rFonts w:hint="default" w:ascii="Times New Roman" w:hAnsi="Times New Roman" w:cs="Times New Roman"/>
          <w:spacing w:val="-56"/>
          <w:w w:val="100"/>
          <w:sz w:val="28"/>
          <w:szCs w:val="28"/>
          <w:u w:val="single"/>
        </w:rPr>
        <w:t xml:space="preserve"> </w:t>
      </w:r>
      <w:r>
        <w:rPr>
          <w:rFonts w:hint="default" w:ascii="Times New Roman" w:hAnsi="Times New Roman" w:cs="Times New Roman"/>
          <w:sz w:val="28"/>
          <w:szCs w:val="28"/>
          <w:u w:val="single"/>
        </w:rPr>
        <w:t>Прорабатываемые мышцы:</w:t>
      </w:r>
      <w:r>
        <w:rPr>
          <w:rFonts w:hint="default" w:ascii="Times New Roman" w:hAnsi="Times New Roman" w:cs="Times New Roman"/>
          <w:sz w:val="28"/>
          <w:szCs w:val="28"/>
        </w:rPr>
        <w:t xml:space="preserve"> большая ягодичная мышца, четыр</w:t>
      </w:r>
      <w:r>
        <w:rPr>
          <w:rFonts w:hint="default" w:ascii="Times New Roman" w:hAnsi="Times New Roman" w:cs="Times New Roman"/>
          <w:sz w:val="28"/>
          <w:szCs w:val="28"/>
          <w:lang w:val="ru-RU"/>
        </w:rPr>
        <w:t>ё</w:t>
      </w:r>
      <w:r>
        <w:rPr>
          <w:rFonts w:hint="default" w:ascii="Times New Roman" w:hAnsi="Times New Roman" w:cs="Times New Roman"/>
          <w:sz w:val="28"/>
          <w:szCs w:val="28"/>
        </w:rPr>
        <w:t>хглавая мышца бедра, задняя группа мышц, икроножная мышца, камбаловидная мышца, подвздошная мышца, большая поясничная мышца.</w:t>
      </w:r>
    </w:p>
    <w:p>
      <w:pPr>
        <w:spacing w:after="0" w:line="240" w:lineRule="auto"/>
        <w:jc w:val="both"/>
        <w:rPr>
          <w:rFonts w:hint="default" w:ascii="Times New Roman" w:hAnsi="Times New Roman" w:cs="Times New Roman"/>
          <w:sz w:val="28"/>
          <w:szCs w:val="28"/>
        </w:rPr>
      </w:pPr>
    </w:p>
    <w:p>
      <w:pPr>
        <w:pStyle w:val="2"/>
        <w:numPr>
          <w:ilvl w:val="0"/>
          <w:numId w:val="4"/>
        </w:numPr>
        <w:tabs>
          <w:tab w:val="left" w:pos="1842"/>
        </w:tabs>
        <w:spacing w:before="65" w:after="0" w:line="240" w:lineRule="auto"/>
        <w:ind w:left="1943" w:right="1665" w:hanging="323"/>
        <w:jc w:val="center"/>
        <w:rPr>
          <w:rFonts w:hint="default" w:ascii="Times New Roman" w:hAnsi="Times New Roman" w:cs="Times New Roman"/>
          <w:sz w:val="28"/>
          <w:szCs w:val="28"/>
        </w:rPr>
      </w:pPr>
      <w:r>
        <w:rPr>
          <w:rFonts w:hint="default" w:ascii="Times New Roman" w:hAnsi="Times New Roman" w:cs="Times New Roman"/>
          <w:sz w:val="28"/>
          <w:szCs w:val="28"/>
        </w:rPr>
        <w:t>КОМПЛЕКСЫ УПРАЖНЕНИЙ КРУГОВОЙ</w:t>
      </w:r>
      <w:r>
        <w:rPr>
          <w:rFonts w:hint="default" w:ascii="Times New Roman" w:hAnsi="Times New Roman" w:cs="Times New Roman"/>
          <w:spacing w:val="-1"/>
          <w:sz w:val="28"/>
          <w:szCs w:val="28"/>
        </w:rPr>
        <w:t xml:space="preserve"> </w:t>
      </w:r>
      <w:r>
        <w:rPr>
          <w:rFonts w:hint="default" w:ascii="Times New Roman" w:hAnsi="Times New Roman" w:cs="Times New Roman"/>
          <w:sz w:val="28"/>
          <w:szCs w:val="28"/>
        </w:rPr>
        <w:t>ТРЕНИРОВКИ</w:t>
      </w:r>
    </w:p>
    <w:p>
      <w:pPr>
        <w:pStyle w:val="4"/>
        <w:spacing w:before="2" w:line="240" w:lineRule="auto"/>
        <w:rPr>
          <w:rFonts w:hint="default" w:ascii="Times New Roman" w:hAnsi="Times New Roman" w:cs="Times New Roman"/>
          <w:b/>
          <w:sz w:val="28"/>
          <w:szCs w:val="28"/>
        </w:rPr>
      </w:pPr>
      <w:r>
        <w:rPr>
          <w:rFonts w:hint="default" w:ascii="Times New Roman" w:hAnsi="Times New Roman" w:cs="Times New Roman"/>
          <w:sz w:val="28"/>
          <w:szCs w:val="28"/>
        </w:rPr>
        <w:drawing>
          <wp:anchor distT="0" distB="0" distL="0" distR="0" simplePos="0" relativeHeight="1024" behindDoc="0" locked="0" layoutInCell="1" allowOverlap="1">
            <wp:simplePos x="0" y="0"/>
            <wp:positionH relativeFrom="page">
              <wp:posOffset>876300</wp:posOffset>
            </wp:positionH>
            <wp:positionV relativeFrom="paragraph">
              <wp:posOffset>612140</wp:posOffset>
            </wp:positionV>
            <wp:extent cx="5886450" cy="1984375"/>
            <wp:effectExtent l="0" t="0" r="0" b="15875"/>
            <wp:wrapTopAndBottom/>
            <wp:docPr id="105" name="image5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image53.jpeg"/>
                    <pic:cNvPicPr>
                      <a:picLocks noChangeAspect="1"/>
                    </pic:cNvPicPr>
                  </pic:nvPicPr>
                  <pic:blipFill>
                    <a:blip r:embed="rId5" cstate="print"/>
                    <a:stretch>
                      <a:fillRect/>
                    </a:stretch>
                  </pic:blipFill>
                  <pic:spPr>
                    <a:xfrm>
                      <a:off x="0" y="0"/>
                      <a:ext cx="5886450" cy="1984248"/>
                    </a:xfrm>
                    <a:prstGeom prst="rect">
                      <a:avLst/>
                    </a:prstGeom>
                  </pic:spPr>
                </pic:pic>
              </a:graphicData>
            </a:graphic>
          </wp:anchor>
        </w:drawing>
      </w:r>
    </w:p>
    <w:p>
      <w:pPr>
        <w:spacing w:before="0" w:line="240" w:lineRule="auto"/>
        <w:ind w:left="509" w:right="547" w:firstLine="0"/>
        <w:jc w:val="center"/>
        <w:rPr>
          <w:rFonts w:hint="default" w:ascii="Times New Roman" w:hAnsi="Times New Roman" w:cs="Times New Roman"/>
          <w:b/>
          <w:sz w:val="28"/>
          <w:szCs w:val="28"/>
        </w:rPr>
      </w:pPr>
      <w:r>
        <w:rPr>
          <w:rFonts w:hint="default" w:ascii="Times New Roman" w:hAnsi="Times New Roman" w:cs="Times New Roman"/>
          <w:b/>
          <w:sz w:val="28"/>
          <w:szCs w:val="28"/>
        </w:rPr>
        <w:t>Комплекс № 1</w:t>
      </w:r>
    </w:p>
    <w:p>
      <w:pPr>
        <w:pStyle w:val="4"/>
        <w:spacing w:line="240" w:lineRule="auto"/>
        <w:rPr>
          <w:rFonts w:hint="default" w:ascii="Times New Roman" w:hAnsi="Times New Roman" w:cs="Times New Roman"/>
          <w:b/>
          <w:sz w:val="28"/>
          <w:szCs w:val="28"/>
        </w:rPr>
      </w:pPr>
    </w:p>
    <w:p>
      <w:pPr>
        <w:pStyle w:val="9"/>
        <w:numPr>
          <w:ilvl w:val="1"/>
          <w:numId w:val="7"/>
        </w:numPr>
        <w:tabs>
          <w:tab w:val="left" w:pos="1446"/>
        </w:tabs>
        <w:spacing w:before="92" w:after="0" w:line="240" w:lineRule="auto"/>
        <w:ind w:left="313" w:right="350" w:firstLine="708"/>
        <w:jc w:val="both"/>
        <w:rPr>
          <w:rFonts w:hint="default" w:ascii="Times New Roman" w:hAnsi="Times New Roman" w:cs="Times New Roman"/>
          <w:sz w:val="28"/>
          <w:szCs w:val="28"/>
        </w:rPr>
      </w:pPr>
      <w:r>
        <w:rPr>
          <w:rFonts w:hint="default" w:ascii="Times New Roman" w:hAnsi="Times New Roman" w:cs="Times New Roman"/>
          <w:sz w:val="28"/>
          <w:szCs w:val="28"/>
        </w:rPr>
        <w:t>«Лодочка» - И.п. лежа на животе, руки вытянуты впер</w:t>
      </w:r>
      <w:r>
        <w:rPr>
          <w:rFonts w:hint="default" w:ascii="Times New Roman" w:hAnsi="Times New Roman" w:cs="Times New Roman"/>
          <w:sz w:val="28"/>
          <w:szCs w:val="28"/>
          <w:lang w:val="ru-RU"/>
        </w:rPr>
        <w:t>ё</w:t>
      </w:r>
      <w:r>
        <w:rPr>
          <w:rFonts w:hint="default" w:ascii="Times New Roman" w:hAnsi="Times New Roman" w:cs="Times New Roman"/>
          <w:sz w:val="28"/>
          <w:szCs w:val="28"/>
        </w:rPr>
        <w:t>д, прямые ноги расставлены чуть в стороны. Одновременно поднимите ноги и руки и задержитесь на несколько секунд, затем медленно опуститься в</w:t>
      </w:r>
      <w:r>
        <w:rPr>
          <w:rFonts w:hint="default" w:ascii="Times New Roman" w:hAnsi="Times New Roman" w:cs="Times New Roman"/>
          <w:spacing w:val="-4"/>
          <w:sz w:val="28"/>
          <w:szCs w:val="28"/>
        </w:rPr>
        <w:t xml:space="preserve"> </w:t>
      </w:r>
      <w:r>
        <w:rPr>
          <w:rFonts w:hint="default" w:ascii="Times New Roman" w:hAnsi="Times New Roman" w:cs="Times New Roman"/>
          <w:sz w:val="28"/>
          <w:szCs w:val="28"/>
        </w:rPr>
        <w:t>и.п.</w:t>
      </w:r>
    </w:p>
    <w:p>
      <w:pPr>
        <w:pStyle w:val="9"/>
        <w:numPr>
          <w:ilvl w:val="1"/>
          <w:numId w:val="7"/>
        </w:numPr>
        <w:tabs>
          <w:tab w:val="left" w:pos="1446"/>
        </w:tabs>
        <w:spacing w:before="1" w:after="0" w:line="240" w:lineRule="auto"/>
        <w:ind w:left="313" w:right="353" w:firstLine="708"/>
        <w:jc w:val="both"/>
        <w:rPr>
          <w:rFonts w:hint="default" w:ascii="Times New Roman" w:hAnsi="Times New Roman" w:cs="Times New Roman"/>
          <w:sz w:val="28"/>
          <w:szCs w:val="28"/>
        </w:rPr>
      </w:pPr>
      <w:r>
        <w:rPr>
          <w:rFonts w:hint="default" w:ascii="Times New Roman" w:hAnsi="Times New Roman" w:cs="Times New Roman"/>
          <w:sz w:val="28"/>
          <w:szCs w:val="28"/>
        </w:rPr>
        <w:t>И.п. основная стойка. Выполнить упор присев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упор лежа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упор присев – выпрыгнуть</w:t>
      </w:r>
      <w:r>
        <w:rPr>
          <w:rFonts w:hint="default" w:ascii="Times New Roman" w:hAnsi="Times New Roman" w:cs="Times New Roman"/>
          <w:spacing w:val="-3"/>
          <w:sz w:val="28"/>
          <w:szCs w:val="28"/>
        </w:rPr>
        <w:t xml:space="preserve"> </w:t>
      </w:r>
      <w:r>
        <w:rPr>
          <w:rFonts w:hint="default" w:ascii="Times New Roman" w:hAnsi="Times New Roman" w:cs="Times New Roman"/>
          <w:sz w:val="28"/>
          <w:szCs w:val="28"/>
        </w:rPr>
        <w:t>вверх.</w:t>
      </w:r>
    </w:p>
    <w:p>
      <w:pPr>
        <w:pStyle w:val="9"/>
        <w:numPr>
          <w:ilvl w:val="1"/>
          <w:numId w:val="7"/>
        </w:numPr>
        <w:tabs>
          <w:tab w:val="left" w:pos="1446"/>
        </w:tabs>
        <w:spacing w:before="0" w:after="0" w:line="240" w:lineRule="auto"/>
        <w:ind w:left="313" w:right="352" w:firstLine="708"/>
        <w:jc w:val="both"/>
        <w:rPr>
          <w:rFonts w:hint="default" w:ascii="Times New Roman" w:hAnsi="Times New Roman" w:cs="Times New Roman"/>
          <w:sz w:val="28"/>
          <w:szCs w:val="28"/>
        </w:rPr>
      </w:pPr>
      <w:r>
        <w:rPr>
          <w:rFonts w:hint="default" w:ascii="Times New Roman" w:hAnsi="Times New Roman" w:cs="Times New Roman"/>
          <w:sz w:val="28"/>
          <w:szCs w:val="28"/>
        </w:rPr>
        <w:t>И.п. стоя, возьмите в руки гантели и вытяните их над головой. Туловище держите прямо, голову слегка наклоните впер</w:t>
      </w:r>
      <w:r>
        <w:rPr>
          <w:rFonts w:hint="default" w:ascii="Times New Roman" w:hAnsi="Times New Roman" w:cs="Times New Roman"/>
          <w:sz w:val="28"/>
          <w:szCs w:val="28"/>
          <w:lang w:val="ru-RU"/>
        </w:rPr>
        <w:t>ё</w:t>
      </w:r>
      <w:r>
        <w:rPr>
          <w:rFonts w:hint="default" w:ascii="Times New Roman" w:hAnsi="Times New Roman" w:cs="Times New Roman"/>
          <w:sz w:val="28"/>
          <w:szCs w:val="28"/>
        </w:rPr>
        <w:t>д. Прижав руки к голове, медленно согните руки в локтях и опустите гантели максимально низко, до полного растяжения трицепсов.</w:t>
      </w:r>
    </w:p>
    <w:p>
      <w:pPr>
        <w:pStyle w:val="9"/>
        <w:numPr>
          <w:ilvl w:val="1"/>
          <w:numId w:val="7"/>
        </w:numPr>
        <w:tabs>
          <w:tab w:val="left" w:pos="1446"/>
        </w:tabs>
        <w:spacing w:before="1" w:after="0" w:line="240" w:lineRule="auto"/>
        <w:ind w:left="313" w:right="353" w:firstLine="708"/>
        <w:jc w:val="both"/>
        <w:rPr>
          <w:rFonts w:hint="default" w:ascii="Times New Roman" w:hAnsi="Times New Roman" w:cs="Times New Roman"/>
          <w:sz w:val="28"/>
          <w:szCs w:val="28"/>
        </w:rPr>
      </w:pPr>
      <w:r>
        <w:rPr>
          <w:rFonts w:hint="default" w:ascii="Times New Roman" w:hAnsi="Times New Roman" w:cs="Times New Roman"/>
          <w:sz w:val="28"/>
          <w:szCs w:val="28"/>
        </w:rPr>
        <w:t>И.п. стоя боком к скамейке. Выполните прыжки на двух ногах через скамейку правым и левым</w:t>
      </w:r>
      <w:r>
        <w:rPr>
          <w:rFonts w:hint="default" w:ascii="Times New Roman" w:hAnsi="Times New Roman" w:cs="Times New Roman"/>
          <w:spacing w:val="-6"/>
          <w:sz w:val="28"/>
          <w:szCs w:val="28"/>
        </w:rPr>
        <w:t xml:space="preserve"> </w:t>
      </w:r>
      <w:r>
        <w:rPr>
          <w:rFonts w:hint="default" w:ascii="Times New Roman" w:hAnsi="Times New Roman" w:cs="Times New Roman"/>
          <w:sz w:val="28"/>
          <w:szCs w:val="28"/>
        </w:rPr>
        <w:t>боком.</w:t>
      </w:r>
    </w:p>
    <w:p>
      <w:pPr>
        <w:pStyle w:val="9"/>
        <w:numPr>
          <w:ilvl w:val="1"/>
          <w:numId w:val="7"/>
        </w:numPr>
        <w:tabs>
          <w:tab w:val="left" w:pos="1446"/>
        </w:tabs>
        <w:spacing w:before="0" w:after="0" w:line="240" w:lineRule="auto"/>
        <w:ind w:left="313" w:right="350" w:firstLine="708"/>
        <w:jc w:val="both"/>
        <w:rPr>
          <w:rFonts w:hint="default" w:ascii="Times New Roman" w:hAnsi="Times New Roman" w:cs="Times New Roman"/>
          <w:sz w:val="28"/>
          <w:szCs w:val="28"/>
        </w:rPr>
      </w:pPr>
      <w:r>
        <w:rPr>
          <w:rFonts w:hint="default" w:ascii="Times New Roman" w:hAnsi="Times New Roman" w:cs="Times New Roman"/>
          <w:sz w:val="28"/>
          <w:szCs w:val="28"/>
        </w:rPr>
        <w:t>И.п. лежа на спине, руки за головой, ноги поднять вверх под прямым углом. Поднимите туловище вверх, руками потянуться к носкам ног и задержаться на несколько</w:t>
      </w:r>
      <w:r>
        <w:rPr>
          <w:rFonts w:hint="default" w:ascii="Times New Roman" w:hAnsi="Times New Roman" w:cs="Times New Roman"/>
          <w:spacing w:val="-11"/>
          <w:sz w:val="28"/>
          <w:szCs w:val="28"/>
        </w:rPr>
        <w:t xml:space="preserve"> </w:t>
      </w:r>
      <w:r>
        <w:rPr>
          <w:rFonts w:hint="default" w:ascii="Times New Roman" w:hAnsi="Times New Roman" w:cs="Times New Roman"/>
          <w:sz w:val="28"/>
          <w:szCs w:val="28"/>
        </w:rPr>
        <w:t>секунд.</w:t>
      </w:r>
    </w:p>
    <w:p>
      <w:pPr>
        <w:pStyle w:val="2"/>
        <w:spacing w:line="240" w:lineRule="auto"/>
        <w:ind w:right="547"/>
        <w:jc w:val="center"/>
        <w:rPr>
          <w:rFonts w:hint="default" w:ascii="Times New Roman" w:hAnsi="Times New Roman" w:cs="Times New Roman"/>
          <w:sz w:val="28"/>
          <w:szCs w:val="28"/>
        </w:rPr>
      </w:pPr>
      <w:r>
        <w:rPr>
          <w:rFonts w:hint="default" w:ascii="Times New Roman" w:hAnsi="Times New Roman" w:cs="Times New Roman"/>
          <w:sz w:val="28"/>
          <w:szCs w:val="28"/>
        </w:rPr>
        <w:t>Комплекс № 2</w:t>
      </w:r>
    </w:p>
    <w:p>
      <w:pPr>
        <w:pStyle w:val="4"/>
        <w:spacing w:before="2" w:line="240" w:lineRule="auto"/>
        <w:rPr>
          <w:rFonts w:hint="default" w:ascii="Times New Roman" w:hAnsi="Times New Roman" w:cs="Times New Roman"/>
          <w:b/>
          <w:sz w:val="28"/>
          <w:szCs w:val="28"/>
        </w:rPr>
      </w:pPr>
      <w:r>
        <w:rPr>
          <w:rFonts w:hint="default" w:ascii="Times New Roman" w:hAnsi="Times New Roman" w:cs="Times New Roman"/>
          <w:sz w:val="28"/>
          <w:szCs w:val="28"/>
        </w:rPr>
        <w:drawing>
          <wp:anchor distT="0" distB="0" distL="0" distR="0" simplePos="0" relativeHeight="1024" behindDoc="0" locked="0" layoutInCell="1" allowOverlap="1">
            <wp:simplePos x="0" y="0"/>
            <wp:positionH relativeFrom="page">
              <wp:posOffset>763905</wp:posOffset>
            </wp:positionH>
            <wp:positionV relativeFrom="paragraph">
              <wp:posOffset>154940</wp:posOffset>
            </wp:positionV>
            <wp:extent cx="6111875" cy="1984375"/>
            <wp:effectExtent l="0" t="0" r="3175" b="15875"/>
            <wp:wrapTopAndBottom/>
            <wp:docPr id="107" name="image5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image54.jpeg"/>
                    <pic:cNvPicPr>
                      <a:picLocks noChangeAspect="1"/>
                    </pic:cNvPicPr>
                  </pic:nvPicPr>
                  <pic:blipFill>
                    <a:blip r:embed="rId6" cstate="print"/>
                    <a:stretch>
                      <a:fillRect/>
                    </a:stretch>
                  </pic:blipFill>
                  <pic:spPr>
                    <a:xfrm>
                      <a:off x="0" y="0"/>
                      <a:ext cx="6111875" cy="1984248"/>
                    </a:xfrm>
                    <a:prstGeom prst="rect">
                      <a:avLst/>
                    </a:prstGeom>
                  </pic:spPr>
                </pic:pic>
              </a:graphicData>
            </a:graphic>
          </wp:anchor>
        </w:drawing>
      </w:r>
    </w:p>
    <w:p>
      <w:pPr>
        <w:pStyle w:val="9"/>
        <w:numPr>
          <w:ilvl w:val="0"/>
          <w:numId w:val="8"/>
        </w:numPr>
        <w:tabs>
          <w:tab w:val="left" w:pos="1307"/>
        </w:tabs>
        <w:spacing w:before="91" w:after="0" w:line="240" w:lineRule="auto"/>
        <w:ind w:left="313" w:right="349" w:firstLine="708"/>
        <w:jc w:val="both"/>
        <w:rPr>
          <w:rFonts w:hint="default" w:ascii="Times New Roman" w:hAnsi="Times New Roman" w:cs="Times New Roman"/>
          <w:sz w:val="28"/>
          <w:szCs w:val="28"/>
        </w:rPr>
      </w:pPr>
      <w:r>
        <w:rPr>
          <w:rFonts w:hint="default" w:ascii="Times New Roman" w:hAnsi="Times New Roman" w:cs="Times New Roman"/>
          <w:sz w:val="28"/>
          <w:szCs w:val="28"/>
        </w:rPr>
        <w:t>И.п. стоя в выпаде, одна нога впереди, другая сзади  на носке, руки согнуты в локтях, спина прямая. Выполните смену положения ног в неглубоком выпаде - «разножка», руки работают как при</w:t>
      </w:r>
      <w:r>
        <w:rPr>
          <w:rFonts w:hint="default" w:ascii="Times New Roman" w:hAnsi="Times New Roman" w:cs="Times New Roman"/>
          <w:spacing w:val="-4"/>
          <w:sz w:val="28"/>
          <w:szCs w:val="28"/>
        </w:rPr>
        <w:t xml:space="preserve"> </w:t>
      </w:r>
      <w:r>
        <w:rPr>
          <w:rFonts w:hint="default" w:ascii="Times New Roman" w:hAnsi="Times New Roman" w:cs="Times New Roman"/>
          <w:sz w:val="28"/>
          <w:szCs w:val="28"/>
        </w:rPr>
        <w:t>беге.</w:t>
      </w:r>
    </w:p>
    <w:p>
      <w:pPr>
        <w:pStyle w:val="9"/>
        <w:numPr>
          <w:ilvl w:val="0"/>
          <w:numId w:val="8"/>
        </w:numPr>
        <w:tabs>
          <w:tab w:val="left" w:pos="1307"/>
        </w:tabs>
        <w:spacing w:before="0" w:after="0" w:line="240" w:lineRule="auto"/>
        <w:ind w:left="313" w:right="351" w:firstLine="708"/>
        <w:jc w:val="both"/>
        <w:rPr>
          <w:rFonts w:hint="default" w:ascii="Times New Roman" w:hAnsi="Times New Roman" w:cs="Times New Roman"/>
          <w:sz w:val="28"/>
          <w:szCs w:val="28"/>
        </w:rPr>
      </w:pPr>
      <w:r>
        <w:rPr>
          <w:rFonts w:hint="default" w:ascii="Times New Roman" w:hAnsi="Times New Roman" w:cs="Times New Roman"/>
          <w:sz w:val="28"/>
          <w:szCs w:val="28"/>
        </w:rPr>
        <w:t>И.п. основная стойка, одна нога на скамейке, на всей стопе, другая на полу. Выполните выпрыгивания вверх со сменой ног на</w:t>
      </w:r>
      <w:r>
        <w:rPr>
          <w:rFonts w:hint="default" w:ascii="Times New Roman" w:hAnsi="Times New Roman" w:cs="Times New Roman"/>
          <w:spacing w:val="-2"/>
          <w:sz w:val="28"/>
          <w:szCs w:val="28"/>
        </w:rPr>
        <w:t xml:space="preserve"> </w:t>
      </w:r>
      <w:r>
        <w:rPr>
          <w:rFonts w:hint="default" w:ascii="Times New Roman" w:hAnsi="Times New Roman" w:cs="Times New Roman"/>
          <w:sz w:val="28"/>
          <w:szCs w:val="28"/>
        </w:rPr>
        <w:t>скамейку.</w:t>
      </w:r>
    </w:p>
    <w:p>
      <w:pPr>
        <w:pStyle w:val="9"/>
        <w:numPr>
          <w:ilvl w:val="0"/>
          <w:numId w:val="8"/>
        </w:numPr>
        <w:tabs>
          <w:tab w:val="left" w:pos="1307"/>
        </w:tabs>
        <w:spacing w:before="1" w:after="0" w:line="240" w:lineRule="auto"/>
        <w:ind w:left="1306" w:right="0" w:hanging="286"/>
        <w:jc w:val="both"/>
        <w:rPr>
          <w:rFonts w:hint="default" w:ascii="Times New Roman" w:hAnsi="Times New Roman" w:cs="Times New Roman"/>
          <w:sz w:val="28"/>
          <w:szCs w:val="28"/>
        </w:rPr>
      </w:pPr>
      <w:r>
        <w:rPr>
          <w:rFonts w:hint="default" w:ascii="Times New Roman" w:hAnsi="Times New Roman" w:cs="Times New Roman"/>
          <w:sz w:val="28"/>
          <w:szCs w:val="28"/>
        </w:rPr>
        <w:t>Выполните прыжки через скакалку на двух</w:t>
      </w:r>
      <w:r>
        <w:rPr>
          <w:rFonts w:hint="default" w:ascii="Times New Roman" w:hAnsi="Times New Roman" w:cs="Times New Roman"/>
          <w:spacing w:val="-6"/>
          <w:sz w:val="28"/>
          <w:szCs w:val="28"/>
        </w:rPr>
        <w:t xml:space="preserve"> </w:t>
      </w:r>
      <w:r>
        <w:rPr>
          <w:rFonts w:hint="default" w:ascii="Times New Roman" w:hAnsi="Times New Roman" w:cs="Times New Roman"/>
          <w:sz w:val="28"/>
          <w:szCs w:val="28"/>
        </w:rPr>
        <w:t>ногах.</w:t>
      </w:r>
    </w:p>
    <w:p>
      <w:pPr>
        <w:pStyle w:val="9"/>
        <w:numPr>
          <w:ilvl w:val="0"/>
          <w:numId w:val="8"/>
        </w:numPr>
        <w:tabs>
          <w:tab w:val="left" w:pos="1307"/>
        </w:tabs>
        <w:spacing w:before="0" w:after="0" w:line="240" w:lineRule="auto"/>
        <w:ind w:left="313" w:right="349" w:firstLine="708"/>
        <w:jc w:val="both"/>
        <w:rPr>
          <w:rFonts w:hint="default" w:ascii="Times New Roman" w:hAnsi="Times New Roman" w:cs="Times New Roman"/>
          <w:sz w:val="28"/>
          <w:szCs w:val="28"/>
        </w:rPr>
      </w:pPr>
      <w:r>
        <w:rPr>
          <w:rFonts w:hint="default" w:ascii="Times New Roman" w:hAnsi="Times New Roman" w:cs="Times New Roman"/>
          <w:sz w:val="28"/>
          <w:szCs w:val="28"/>
        </w:rPr>
        <w:t>И.п. лежа на спине, руки за головой или вдоль туловища, ноги вытянуты. Поднимайте и опускайте прямые ноги до угла 45-90</w:t>
      </w:r>
      <w:r>
        <w:rPr>
          <w:rFonts w:hint="default" w:ascii="Times New Roman" w:hAnsi="Times New Roman" w:cs="Times New Roman"/>
          <w:spacing w:val="-1"/>
          <w:sz w:val="28"/>
          <w:szCs w:val="28"/>
        </w:rPr>
        <w:t xml:space="preserve"> </w:t>
      </w:r>
      <w:r>
        <w:rPr>
          <w:rFonts w:hint="default" w:ascii="Times New Roman" w:hAnsi="Times New Roman" w:cs="Times New Roman"/>
          <w:sz w:val="28"/>
          <w:szCs w:val="28"/>
        </w:rPr>
        <w:t>градусов.</w:t>
      </w:r>
    </w:p>
    <w:p>
      <w:pPr>
        <w:pStyle w:val="9"/>
        <w:numPr>
          <w:ilvl w:val="0"/>
          <w:numId w:val="8"/>
        </w:numPr>
        <w:tabs>
          <w:tab w:val="left" w:pos="1307"/>
        </w:tabs>
        <w:spacing w:before="0" w:after="0" w:line="240" w:lineRule="auto"/>
        <w:ind w:left="313" w:right="349" w:firstLine="708"/>
        <w:jc w:val="both"/>
        <w:rPr>
          <w:rFonts w:hint="default" w:ascii="Times New Roman" w:hAnsi="Times New Roman" w:cs="Times New Roman"/>
          <w:sz w:val="28"/>
          <w:szCs w:val="28"/>
        </w:rPr>
      </w:pPr>
      <w:r>
        <w:rPr>
          <w:rFonts w:hint="default" w:ascii="Times New Roman" w:hAnsi="Times New Roman" w:cs="Times New Roman"/>
          <w:sz w:val="28"/>
          <w:szCs w:val="28"/>
        </w:rPr>
        <w:t>И.п. стоя, ноги на ширине плеч, в руках гантели. Выполните приседания до прямого угла, одновременно сгибая руки в локтях к</w:t>
      </w:r>
      <w:r>
        <w:rPr>
          <w:rFonts w:hint="default" w:ascii="Times New Roman" w:hAnsi="Times New Roman" w:cs="Times New Roman"/>
          <w:spacing w:val="-1"/>
          <w:sz w:val="28"/>
          <w:szCs w:val="28"/>
        </w:rPr>
        <w:t xml:space="preserve"> </w:t>
      </w:r>
      <w:r>
        <w:rPr>
          <w:rFonts w:hint="default" w:ascii="Times New Roman" w:hAnsi="Times New Roman" w:cs="Times New Roman"/>
          <w:sz w:val="28"/>
          <w:szCs w:val="28"/>
        </w:rPr>
        <w:t>плечам.</w:t>
      </w:r>
    </w:p>
    <w:p>
      <w:pPr>
        <w:spacing w:after="0" w:line="240" w:lineRule="auto"/>
        <w:jc w:val="both"/>
        <w:rPr>
          <w:rFonts w:hint="default" w:ascii="Times New Roman" w:hAnsi="Times New Roman" w:cs="Times New Roman"/>
          <w:sz w:val="28"/>
          <w:szCs w:val="28"/>
        </w:rPr>
      </w:pPr>
    </w:p>
    <w:p>
      <w:pPr>
        <w:pStyle w:val="2"/>
        <w:spacing w:line="240" w:lineRule="auto"/>
        <w:ind w:right="547"/>
        <w:jc w:val="center"/>
        <w:rPr>
          <w:rFonts w:hint="default" w:ascii="Times New Roman" w:hAnsi="Times New Roman" w:cs="Times New Roman"/>
          <w:sz w:val="28"/>
          <w:szCs w:val="28"/>
        </w:rPr>
      </w:pPr>
      <w:r>
        <w:rPr>
          <w:rFonts w:hint="default" w:ascii="Times New Roman" w:hAnsi="Times New Roman" w:cs="Times New Roman"/>
          <w:sz w:val="28"/>
          <w:szCs w:val="28"/>
        </w:rPr>
        <w:t>Комплекс № 3</w:t>
      </w:r>
    </w:p>
    <w:p>
      <w:pPr>
        <w:pStyle w:val="9"/>
        <w:numPr>
          <w:numId w:val="0"/>
        </w:numPr>
        <w:tabs>
          <w:tab w:val="left" w:pos="1446"/>
        </w:tabs>
        <w:spacing w:before="91" w:after="0" w:line="240" w:lineRule="auto"/>
        <w:ind w:left="1021" w:leftChars="0" w:right="351" w:rightChars="0"/>
        <w:jc w:val="both"/>
        <w:rPr>
          <w:rFonts w:hint="default" w:ascii="Times New Roman" w:hAnsi="Times New Roman" w:cs="Times New Roman"/>
          <w:sz w:val="28"/>
          <w:szCs w:val="28"/>
        </w:rPr>
      </w:pPr>
      <w:r>
        <w:rPr>
          <w:rFonts w:hint="default" w:ascii="Times New Roman" w:hAnsi="Times New Roman" w:cs="Times New Roman"/>
          <w:sz w:val="28"/>
          <w:szCs w:val="28"/>
        </w:rPr>
        <w:drawing>
          <wp:anchor distT="0" distB="0" distL="0" distR="0" simplePos="0" relativeHeight="1024" behindDoc="0" locked="0" layoutInCell="1" allowOverlap="1">
            <wp:simplePos x="0" y="0"/>
            <wp:positionH relativeFrom="page">
              <wp:posOffset>808355</wp:posOffset>
            </wp:positionH>
            <wp:positionV relativeFrom="paragraph">
              <wp:posOffset>96520</wp:posOffset>
            </wp:positionV>
            <wp:extent cx="5979160" cy="2089150"/>
            <wp:effectExtent l="0" t="0" r="2540" b="6350"/>
            <wp:wrapTopAndBottom/>
            <wp:docPr id="109" name="image5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image55.jpeg"/>
                    <pic:cNvPicPr>
                      <a:picLocks noChangeAspect="1"/>
                    </pic:cNvPicPr>
                  </pic:nvPicPr>
                  <pic:blipFill>
                    <a:blip r:embed="rId7" cstate="print"/>
                    <a:stretch>
                      <a:fillRect/>
                    </a:stretch>
                  </pic:blipFill>
                  <pic:spPr>
                    <a:xfrm>
                      <a:off x="0" y="0"/>
                      <a:ext cx="5979160" cy="2089404"/>
                    </a:xfrm>
                    <a:prstGeom prst="rect">
                      <a:avLst/>
                    </a:prstGeom>
                  </pic:spPr>
                </pic:pic>
              </a:graphicData>
            </a:graphic>
          </wp:anchor>
        </w:drawing>
      </w:r>
    </w:p>
    <w:p>
      <w:pPr>
        <w:pStyle w:val="9"/>
        <w:numPr>
          <w:ilvl w:val="0"/>
          <w:numId w:val="9"/>
        </w:numPr>
        <w:tabs>
          <w:tab w:val="left" w:pos="1446"/>
        </w:tabs>
        <w:spacing w:before="91" w:after="0" w:line="240" w:lineRule="auto"/>
        <w:ind w:left="313" w:right="351" w:firstLine="708"/>
        <w:jc w:val="both"/>
        <w:rPr>
          <w:rFonts w:hint="default" w:ascii="Times New Roman" w:hAnsi="Times New Roman" w:cs="Times New Roman"/>
          <w:sz w:val="28"/>
          <w:szCs w:val="28"/>
        </w:rPr>
      </w:pPr>
      <w:r>
        <w:rPr>
          <w:rFonts w:hint="default" w:ascii="Times New Roman" w:hAnsi="Times New Roman" w:cs="Times New Roman"/>
          <w:sz w:val="28"/>
          <w:szCs w:val="28"/>
        </w:rPr>
        <w:t>И.п. стоя спиной к скамейке, одна нога на скамейке, в руках гантели. Выполните приседания на одной</w:t>
      </w:r>
      <w:r>
        <w:rPr>
          <w:rFonts w:hint="default" w:ascii="Times New Roman" w:hAnsi="Times New Roman" w:cs="Times New Roman"/>
          <w:spacing w:val="-7"/>
          <w:sz w:val="28"/>
          <w:szCs w:val="28"/>
        </w:rPr>
        <w:t xml:space="preserve"> </w:t>
      </w:r>
      <w:r>
        <w:rPr>
          <w:rFonts w:hint="default" w:ascii="Times New Roman" w:hAnsi="Times New Roman" w:cs="Times New Roman"/>
          <w:sz w:val="28"/>
          <w:szCs w:val="28"/>
        </w:rPr>
        <w:t>ноге.</w:t>
      </w:r>
    </w:p>
    <w:p>
      <w:pPr>
        <w:pStyle w:val="9"/>
        <w:numPr>
          <w:ilvl w:val="0"/>
          <w:numId w:val="9"/>
        </w:numPr>
        <w:tabs>
          <w:tab w:val="left" w:pos="1446"/>
        </w:tabs>
        <w:spacing w:before="1" w:after="0" w:line="240" w:lineRule="auto"/>
        <w:ind w:left="313" w:right="352" w:firstLine="708"/>
        <w:jc w:val="both"/>
        <w:rPr>
          <w:rFonts w:hint="default" w:ascii="Times New Roman" w:hAnsi="Times New Roman" w:cs="Times New Roman"/>
          <w:sz w:val="28"/>
          <w:szCs w:val="28"/>
        </w:rPr>
      </w:pPr>
      <w:r>
        <w:rPr>
          <w:rFonts w:hint="default" w:ascii="Times New Roman" w:hAnsi="Times New Roman" w:cs="Times New Roman"/>
          <w:sz w:val="28"/>
          <w:szCs w:val="28"/>
        </w:rPr>
        <w:t>И.п. основная стойка. Выполните выпрыгивания вверх из</w:t>
      </w:r>
      <w:r>
        <w:rPr>
          <w:rFonts w:hint="default" w:ascii="Times New Roman" w:hAnsi="Times New Roman" w:cs="Times New Roman"/>
          <w:spacing w:val="-2"/>
          <w:sz w:val="28"/>
          <w:szCs w:val="28"/>
        </w:rPr>
        <w:t xml:space="preserve"> </w:t>
      </w:r>
      <w:r>
        <w:rPr>
          <w:rFonts w:hint="default" w:ascii="Times New Roman" w:hAnsi="Times New Roman" w:cs="Times New Roman"/>
          <w:sz w:val="28"/>
          <w:szCs w:val="28"/>
        </w:rPr>
        <w:t>полуприседа.</w:t>
      </w:r>
    </w:p>
    <w:p>
      <w:pPr>
        <w:pStyle w:val="9"/>
        <w:numPr>
          <w:ilvl w:val="0"/>
          <w:numId w:val="9"/>
        </w:numPr>
        <w:tabs>
          <w:tab w:val="left" w:pos="1446"/>
        </w:tabs>
        <w:spacing w:before="1" w:after="0" w:line="240" w:lineRule="auto"/>
        <w:ind w:left="313" w:right="356" w:firstLine="708"/>
        <w:jc w:val="both"/>
        <w:rPr>
          <w:rFonts w:hint="default" w:ascii="Times New Roman" w:hAnsi="Times New Roman" w:cs="Times New Roman"/>
          <w:sz w:val="28"/>
          <w:szCs w:val="28"/>
        </w:rPr>
      </w:pPr>
      <w:r>
        <w:rPr>
          <w:rFonts w:hint="default" w:ascii="Times New Roman" w:hAnsi="Times New Roman" w:cs="Times New Roman"/>
          <w:sz w:val="28"/>
          <w:szCs w:val="28"/>
        </w:rPr>
        <w:t>И.п. стоя, ноги на ширине плеч в руках гантели. Выполните попеременные выпады влево и</w:t>
      </w:r>
      <w:r>
        <w:rPr>
          <w:rFonts w:hint="default" w:ascii="Times New Roman" w:hAnsi="Times New Roman" w:cs="Times New Roman"/>
          <w:spacing w:val="-2"/>
          <w:sz w:val="28"/>
          <w:szCs w:val="28"/>
        </w:rPr>
        <w:t xml:space="preserve"> </w:t>
      </w:r>
      <w:r>
        <w:rPr>
          <w:rFonts w:hint="default" w:ascii="Times New Roman" w:hAnsi="Times New Roman" w:cs="Times New Roman"/>
          <w:sz w:val="28"/>
          <w:szCs w:val="28"/>
        </w:rPr>
        <w:t>вправо.</w:t>
      </w:r>
    </w:p>
    <w:p>
      <w:pPr>
        <w:pStyle w:val="9"/>
        <w:numPr>
          <w:ilvl w:val="0"/>
          <w:numId w:val="9"/>
        </w:numPr>
        <w:tabs>
          <w:tab w:val="left" w:pos="1446"/>
        </w:tabs>
        <w:spacing w:before="0" w:after="0" w:line="240" w:lineRule="auto"/>
        <w:ind w:left="313" w:right="352" w:firstLine="708"/>
        <w:jc w:val="both"/>
        <w:rPr>
          <w:rFonts w:hint="default" w:ascii="Times New Roman" w:hAnsi="Times New Roman" w:cs="Times New Roman"/>
          <w:sz w:val="28"/>
          <w:szCs w:val="28"/>
        </w:rPr>
      </w:pPr>
      <w:r>
        <w:rPr>
          <w:rFonts w:hint="default" w:ascii="Times New Roman" w:hAnsi="Times New Roman" w:cs="Times New Roman"/>
          <w:sz w:val="28"/>
          <w:szCs w:val="28"/>
        </w:rPr>
        <w:t>И.п. упор лежа, ноги на скамейке, руки на ширине плеч. Выполните сгибание разгибание рук от</w:t>
      </w:r>
      <w:r>
        <w:rPr>
          <w:rFonts w:hint="default" w:ascii="Times New Roman" w:hAnsi="Times New Roman" w:cs="Times New Roman"/>
          <w:spacing w:val="-6"/>
          <w:sz w:val="28"/>
          <w:szCs w:val="28"/>
        </w:rPr>
        <w:t xml:space="preserve"> </w:t>
      </w:r>
      <w:r>
        <w:rPr>
          <w:rFonts w:hint="default" w:ascii="Times New Roman" w:hAnsi="Times New Roman" w:cs="Times New Roman"/>
          <w:sz w:val="28"/>
          <w:szCs w:val="28"/>
        </w:rPr>
        <w:t>пола.</w:t>
      </w:r>
    </w:p>
    <w:p>
      <w:pPr>
        <w:pStyle w:val="9"/>
        <w:numPr>
          <w:ilvl w:val="0"/>
          <w:numId w:val="9"/>
        </w:numPr>
        <w:tabs>
          <w:tab w:val="left" w:pos="1446"/>
        </w:tabs>
        <w:spacing w:before="0" w:after="0" w:line="240" w:lineRule="auto"/>
        <w:ind w:left="313" w:right="349" w:firstLine="708"/>
        <w:jc w:val="both"/>
        <w:rPr>
          <w:rFonts w:hint="default" w:ascii="Times New Roman" w:hAnsi="Times New Roman" w:cs="Times New Roman"/>
          <w:sz w:val="28"/>
          <w:szCs w:val="28"/>
        </w:rPr>
      </w:pPr>
      <w:r>
        <w:rPr>
          <w:rFonts w:hint="default" w:ascii="Times New Roman" w:hAnsi="Times New Roman" w:cs="Times New Roman"/>
          <w:sz w:val="28"/>
          <w:szCs w:val="28"/>
        </w:rPr>
        <w:t>«Складной нож» - И.п. лежа на спине, руки вытянуты за голову. Одновременно поднимите туловище и ноги в сед углом.</w:t>
      </w:r>
    </w:p>
    <w:p>
      <w:pPr>
        <w:pStyle w:val="2"/>
        <w:spacing w:line="240" w:lineRule="auto"/>
        <w:ind w:right="547"/>
        <w:jc w:val="center"/>
        <w:rPr>
          <w:rFonts w:hint="default" w:ascii="Times New Roman" w:hAnsi="Times New Roman" w:cs="Times New Roman"/>
          <w:sz w:val="28"/>
          <w:szCs w:val="28"/>
        </w:rPr>
      </w:pPr>
    </w:p>
    <w:p>
      <w:pPr>
        <w:pStyle w:val="2"/>
        <w:spacing w:line="240" w:lineRule="auto"/>
        <w:ind w:right="547"/>
        <w:jc w:val="center"/>
        <w:rPr>
          <w:rFonts w:hint="default" w:ascii="Times New Roman" w:hAnsi="Times New Roman" w:cs="Times New Roman"/>
          <w:sz w:val="28"/>
          <w:szCs w:val="28"/>
        </w:rPr>
      </w:pPr>
      <w:r>
        <w:rPr>
          <w:rFonts w:hint="default" w:ascii="Times New Roman" w:hAnsi="Times New Roman" w:cs="Times New Roman"/>
          <w:sz w:val="28"/>
          <w:szCs w:val="28"/>
        </w:rPr>
        <w:t>Комплекс № 4</w:t>
      </w:r>
    </w:p>
    <w:p>
      <w:pPr>
        <w:pStyle w:val="4"/>
        <w:spacing w:before="8" w:line="240" w:lineRule="auto"/>
        <w:rPr>
          <w:rFonts w:hint="default" w:ascii="Times New Roman" w:hAnsi="Times New Roman" w:cs="Times New Roman"/>
          <w:b/>
          <w:sz w:val="28"/>
          <w:szCs w:val="28"/>
        </w:rPr>
      </w:pPr>
      <w:r>
        <w:rPr>
          <w:rFonts w:hint="default" w:ascii="Times New Roman" w:hAnsi="Times New Roman" w:cs="Times New Roman"/>
          <w:sz w:val="28"/>
          <w:szCs w:val="28"/>
        </w:rPr>
        <w:drawing>
          <wp:anchor distT="0" distB="0" distL="0" distR="0" simplePos="0" relativeHeight="1024" behindDoc="0" locked="0" layoutInCell="1" allowOverlap="1">
            <wp:simplePos x="0" y="0"/>
            <wp:positionH relativeFrom="page">
              <wp:posOffset>519430</wp:posOffset>
            </wp:positionH>
            <wp:positionV relativeFrom="paragraph">
              <wp:posOffset>177165</wp:posOffset>
            </wp:positionV>
            <wp:extent cx="6101715" cy="2162810"/>
            <wp:effectExtent l="0" t="0" r="13335" b="8890"/>
            <wp:wrapTopAndBottom/>
            <wp:docPr id="111" name="image5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image56.jpeg"/>
                    <pic:cNvPicPr>
                      <a:picLocks noChangeAspect="1"/>
                    </pic:cNvPicPr>
                  </pic:nvPicPr>
                  <pic:blipFill>
                    <a:blip r:embed="rId8" cstate="print"/>
                    <a:stretch>
                      <a:fillRect/>
                    </a:stretch>
                  </pic:blipFill>
                  <pic:spPr>
                    <a:xfrm>
                      <a:off x="0" y="0"/>
                      <a:ext cx="6101715" cy="2162556"/>
                    </a:xfrm>
                    <a:prstGeom prst="rect">
                      <a:avLst/>
                    </a:prstGeom>
                  </pic:spPr>
                </pic:pic>
              </a:graphicData>
            </a:graphic>
          </wp:anchor>
        </w:drawing>
      </w:r>
    </w:p>
    <w:p>
      <w:pPr>
        <w:pStyle w:val="9"/>
        <w:numPr>
          <w:ilvl w:val="0"/>
          <w:numId w:val="10"/>
        </w:numPr>
        <w:tabs>
          <w:tab w:val="left" w:pos="1446"/>
        </w:tabs>
        <w:spacing w:before="1" w:after="0" w:line="240" w:lineRule="auto"/>
        <w:ind w:left="313" w:right="352" w:firstLine="708"/>
        <w:jc w:val="both"/>
        <w:rPr>
          <w:rFonts w:hint="default" w:ascii="Times New Roman" w:hAnsi="Times New Roman" w:cs="Times New Roman"/>
          <w:sz w:val="28"/>
          <w:szCs w:val="28"/>
        </w:rPr>
      </w:pPr>
      <w:r>
        <w:rPr>
          <w:rFonts w:hint="default" w:ascii="Times New Roman" w:hAnsi="Times New Roman" w:cs="Times New Roman"/>
          <w:sz w:val="28"/>
          <w:szCs w:val="28"/>
        </w:rPr>
        <w:t>И п. стоя лицом к опоре и держась за не</w:t>
      </w:r>
      <w:r>
        <w:rPr>
          <w:rFonts w:hint="default" w:ascii="Times New Roman" w:hAnsi="Times New Roman" w:cs="Times New Roman"/>
          <w:sz w:val="28"/>
          <w:szCs w:val="28"/>
          <w:lang w:val="ru-RU"/>
        </w:rPr>
        <w:t>ё</w:t>
      </w:r>
      <w:r>
        <w:rPr>
          <w:rFonts w:hint="default" w:ascii="Times New Roman" w:hAnsi="Times New Roman" w:cs="Times New Roman"/>
          <w:sz w:val="28"/>
          <w:szCs w:val="28"/>
        </w:rPr>
        <w:t xml:space="preserve"> двумя руками. Выполните бег с высоким подниманием бедра в</w:t>
      </w:r>
      <w:r>
        <w:rPr>
          <w:rFonts w:hint="default" w:ascii="Times New Roman" w:hAnsi="Times New Roman" w:cs="Times New Roman"/>
          <w:spacing w:val="-9"/>
          <w:sz w:val="28"/>
          <w:szCs w:val="28"/>
        </w:rPr>
        <w:t xml:space="preserve"> </w:t>
      </w:r>
      <w:r>
        <w:rPr>
          <w:rFonts w:hint="default" w:ascii="Times New Roman" w:hAnsi="Times New Roman" w:cs="Times New Roman"/>
          <w:sz w:val="28"/>
          <w:szCs w:val="28"/>
        </w:rPr>
        <w:t>упоре.</w:t>
      </w:r>
    </w:p>
    <w:p>
      <w:pPr>
        <w:pStyle w:val="9"/>
        <w:numPr>
          <w:ilvl w:val="0"/>
          <w:numId w:val="10"/>
        </w:numPr>
        <w:tabs>
          <w:tab w:val="left" w:pos="1446"/>
        </w:tabs>
        <w:spacing w:before="0" w:after="0" w:line="240" w:lineRule="auto"/>
        <w:ind w:left="313" w:right="353" w:firstLine="708"/>
        <w:jc w:val="both"/>
        <w:rPr>
          <w:rFonts w:hint="default" w:ascii="Times New Roman" w:hAnsi="Times New Roman" w:cs="Times New Roman"/>
          <w:sz w:val="28"/>
          <w:szCs w:val="28"/>
        </w:rPr>
      </w:pPr>
      <w:r>
        <w:rPr>
          <w:rFonts w:hint="default" w:ascii="Times New Roman" w:hAnsi="Times New Roman" w:cs="Times New Roman"/>
          <w:sz w:val="28"/>
          <w:szCs w:val="28"/>
        </w:rPr>
        <w:t>«Ножницы» - И.п. лежа на спине, ноги подняты вверх под углом 45-90 градусов, руки на полу вдоль туловища. Попеременно скрещивайте прямые</w:t>
      </w:r>
      <w:r>
        <w:rPr>
          <w:rFonts w:hint="default" w:ascii="Times New Roman" w:hAnsi="Times New Roman" w:cs="Times New Roman"/>
          <w:spacing w:val="-1"/>
          <w:sz w:val="28"/>
          <w:szCs w:val="28"/>
        </w:rPr>
        <w:t xml:space="preserve"> </w:t>
      </w:r>
      <w:r>
        <w:rPr>
          <w:rFonts w:hint="default" w:ascii="Times New Roman" w:hAnsi="Times New Roman" w:cs="Times New Roman"/>
          <w:sz w:val="28"/>
          <w:szCs w:val="28"/>
        </w:rPr>
        <w:t>ноги.</w:t>
      </w:r>
    </w:p>
    <w:p>
      <w:pPr>
        <w:pStyle w:val="9"/>
        <w:numPr>
          <w:ilvl w:val="0"/>
          <w:numId w:val="10"/>
        </w:numPr>
        <w:tabs>
          <w:tab w:val="left" w:pos="1502"/>
        </w:tabs>
        <w:spacing w:before="0" w:after="0" w:line="240" w:lineRule="auto"/>
        <w:ind w:left="313" w:right="357" w:firstLine="708"/>
        <w:jc w:val="both"/>
        <w:rPr>
          <w:rFonts w:hint="default" w:ascii="Times New Roman" w:hAnsi="Times New Roman" w:cs="Times New Roman"/>
          <w:sz w:val="28"/>
          <w:szCs w:val="28"/>
        </w:rPr>
      </w:pPr>
      <w:r>
        <w:rPr>
          <w:rFonts w:hint="default" w:ascii="Times New Roman" w:hAnsi="Times New Roman" w:cs="Times New Roman"/>
          <w:sz w:val="28"/>
          <w:szCs w:val="28"/>
        </w:rPr>
        <w:t>И.п. – лежа на животе, руки вытянуты впер</w:t>
      </w:r>
      <w:r>
        <w:rPr>
          <w:rFonts w:hint="default" w:ascii="Times New Roman" w:hAnsi="Times New Roman" w:cs="Times New Roman"/>
          <w:sz w:val="28"/>
          <w:szCs w:val="28"/>
          <w:lang w:val="ru-RU"/>
        </w:rPr>
        <w:t>ё</w:t>
      </w:r>
      <w:r>
        <w:rPr>
          <w:rFonts w:hint="default" w:ascii="Times New Roman" w:hAnsi="Times New Roman" w:cs="Times New Roman"/>
          <w:sz w:val="28"/>
          <w:szCs w:val="28"/>
        </w:rPr>
        <w:t>д, ноги вместе. Попеременно поднимайте руки и</w:t>
      </w:r>
      <w:r>
        <w:rPr>
          <w:rFonts w:hint="default" w:ascii="Times New Roman" w:hAnsi="Times New Roman" w:cs="Times New Roman"/>
          <w:spacing w:val="-2"/>
          <w:sz w:val="28"/>
          <w:szCs w:val="28"/>
        </w:rPr>
        <w:t xml:space="preserve"> </w:t>
      </w:r>
      <w:r>
        <w:rPr>
          <w:rFonts w:hint="default" w:ascii="Times New Roman" w:hAnsi="Times New Roman" w:cs="Times New Roman"/>
          <w:sz w:val="28"/>
          <w:szCs w:val="28"/>
        </w:rPr>
        <w:t>ноги.</w:t>
      </w:r>
    </w:p>
    <w:p>
      <w:pPr>
        <w:pStyle w:val="9"/>
        <w:numPr>
          <w:ilvl w:val="0"/>
          <w:numId w:val="10"/>
        </w:numPr>
        <w:tabs>
          <w:tab w:val="left" w:pos="1502"/>
        </w:tabs>
        <w:spacing w:before="0" w:after="0" w:line="240" w:lineRule="auto"/>
        <w:ind w:left="313" w:right="349" w:firstLine="708"/>
        <w:jc w:val="both"/>
        <w:rPr>
          <w:rFonts w:hint="default" w:ascii="Times New Roman" w:hAnsi="Times New Roman" w:cs="Times New Roman"/>
          <w:sz w:val="28"/>
          <w:szCs w:val="28"/>
        </w:rPr>
      </w:pPr>
      <w:r>
        <w:rPr>
          <w:rFonts w:hint="default" w:ascii="Times New Roman" w:hAnsi="Times New Roman" w:cs="Times New Roman"/>
          <w:sz w:val="28"/>
          <w:szCs w:val="28"/>
        </w:rPr>
        <w:t>И.п. – основная стойка, руки согнуты в локтях. Выполните из полуприседа выпрыгивания вверх, одновременно подтягивая колени к</w:t>
      </w:r>
      <w:r>
        <w:rPr>
          <w:rFonts w:hint="default" w:ascii="Times New Roman" w:hAnsi="Times New Roman" w:cs="Times New Roman"/>
          <w:spacing w:val="-3"/>
          <w:sz w:val="28"/>
          <w:szCs w:val="28"/>
        </w:rPr>
        <w:t xml:space="preserve"> </w:t>
      </w:r>
      <w:r>
        <w:rPr>
          <w:rFonts w:hint="default" w:ascii="Times New Roman" w:hAnsi="Times New Roman" w:cs="Times New Roman"/>
          <w:sz w:val="28"/>
          <w:szCs w:val="28"/>
        </w:rPr>
        <w:t>груди.</w:t>
      </w:r>
    </w:p>
    <w:p>
      <w:pPr>
        <w:pStyle w:val="9"/>
        <w:numPr>
          <w:ilvl w:val="0"/>
          <w:numId w:val="10"/>
        </w:numPr>
        <w:tabs>
          <w:tab w:val="left" w:pos="1502"/>
        </w:tabs>
        <w:spacing w:before="0" w:after="0" w:line="240" w:lineRule="auto"/>
        <w:ind w:left="313" w:right="351" w:firstLine="708"/>
        <w:jc w:val="both"/>
        <w:rPr>
          <w:rFonts w:hint="default" w:ascii="Times New Roman" w:hAnsi="Times New Roman" w:cs="Times New Roman"/>
          <w:sz w:val="28"/>
          <w:szCs w:val="28"/>
        </w:rPr>
      </w:pPr>
      <w:r>
        <w:rPr>
          <w:rFonts w:hint="default" w:ascii="Times New Roman" w:hAnsi="Times New Roman" w:cs="Times New Roman"/>
          <w:sz w:val="28"/>
          <w:szCs w:val="28"/>
        </w:rPr>
        <w:t>И.п. – основная стойка с гантелями в руках. Выполните попеременное сгибание рук в локтевых суставах (для мышц-сгибателей –</w:t>
      </w:r>
      <w:r>
        <w:rPr>
          <w:rFonts w:hint="default" w:ascii="Times New Roman" w:hAnsi="Times New Roman" w:cs="Times New Roman"/>
          <w:spacing w:val="-3"/>
          <w:sz w:val="28"/>
          <w:szCs w:val="28"/>
        </w:rPr>
        <w:t xml:space="preserve"> </w:t>
      </w:r>
      <w:r>
        <w:rPr>
          <w:rFonts w:hint="default" w:ascii="Times New Roman" w:hAnsi="Times New Roman" w:cs="Times New Roman"/>
          <w:sz w:val="28"/>
          <w:szCs w:val="28"/>
        </w:rPr>
        <w:t>бицепс).</w:t>
      </w:r>
    </w:p>
    <w:p>
      <w:pPr>
        <w:pStyle w:val="9"/>
        <w:numPr>
          <w:numId w:val="0"/>
        </w:numPr>
        <w:tabs>
          <w:tab w:val="left" w:pos="1502"/>
        </w:tabs>
        <w:spacing w:before="0" w:after="0" w:line="240" w:lineRule="auto"/>
        <w:ind w:left="1021" w:leftChars="0" w:right="351" w:rightChars="0"/>
        <w:jc w:val="both"/>
        <w:rPr>
          <w:rFonts w:hint="default" w:ascii="Times New Roman" w:hAnsi="Times New Roman" w:cs="Times New Roman"/>
          <w:sz w:val="28"/>
          <w:szCs w:val="28"/>
        </w:rPr>
      </w:pPr>
    </w:p>
    <w:p>
      <w:pPr>
        <w:pStyle w:val="2"/>
        <w:spacing w:line="240" w:lineRule="auto"/>
        <w:ind w:right="547"/>
        <w:jc w:val="center"/>
        <w:rPr>
          <w:rFonts w:hint="default" w:ascii="Times New Roman" w:hAnsi="Times New Roman" w:cs="Times New Roman"/>
          <w:sz w:val="28"/>
          <w:szCs w:val="28"/>
        </w:rPr>
      </w:pPr>
      <w:r>
        <w:rPr>
          <w:rFonts w:hint="default" w:ascii="Times New Roman" w:hAnsi="Times New Roman" w:cs="Times New Roman"/>
          <w:sz w:val="28"/>
          <w:szCs w:val="28"/>
        </w:rPr>
        <w:t>Комплекс № 5</w:t>
      </w:r>
    </w:p>
    <w:p>
      <w:pPr>
        <w:pStyle w:val="4"/>
        <w:spacing w:before="2" w:line="240" w:lineRule="auto"/>
        <w:rPr>
          <w:rFonts w:hint="default" w:ascii="Times New Roman" w:hAnsi="Times New Roman" w:cs="Times New Roman"/>
          <w:b/>
          <w:sz w:val="28"/>
          <w:szCs w:val="28"/>
        </w:rPr>
      </w:pPr>
      <w:r>
        <w:rPr>
          <w:rFonts w:hint="default" w:ascii="Times New Roman" w:hAnsi="Times New Roman" w:cs="Times New Roman"/>
          <w:sz w:val="28"/>
          <w:szCs w:val="28"/>
        </w:rPr>
        <w:drawing>
          <wp:anchor distT="0" distB="0" distL="0" distR="0" simplePos="0" relativeHeight="1024" behindDoc="0" locked="0" layoutInCell="1" allowOverlap="1">
            <wp:simplePos x="0" y="0"/>
            <wp:positionH relativeFrom="page">
              <wp:posOffset>673100</wp:posOffset>
            </wp:positionH>
            <wp:positionV relativeFrom="paragraph">
              <wp:posOffset>51435</wp:posOffset>
            </wp:positionV>
            <wp:extent cx="6059805" cy="2350135"/>
            <wp:effectExtent l="0" t="0" r="17145" b="12065"/>
            <wp:wrapTopAndBottom/>
            <wp:docPr id="113" name="image5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image57.jpeg"/>
                    <pic:cNvPicPr>
                      <a:picLocks noChangeAspect="1"/>
                    </pic:cNvPicPr>
                  </pic:nvPicPr>
                  <pic:blipFill>
                    <a:blip r:embed="rId9" cstate="print"/>
                    <a:stretch>
                      <a:fillRect/>
                    </a:stretch>
                  </pic:blipFill>
                  <pic:spPr>
                    <a:xfrm>
                      <a:off x="0" y="0"/>
                      <a:ext cx="6059805" cy="2350007"/>
                    </a:xfrm>
                    <a:prstGeom prst="rect">
                      <a:avLst/>
                    </a:prstGeom>
                  </pic:spPr>
                </pic:pic>
              </a:graphicData>
            </a:graphic>
          </wp:anchor>
        </w:drawing>
      </w:r>
    </w:p>
    <w:p>
      <w:pPr>
        <w:pStyle w:val="9"/>
        <w:numPr>
          <w:ilvl w:val="0"/>
          <w:numId w:val="11"/>
        </w:numPr>
        <w:tabs>
          <w:tab w:val="left" w:pos="1446"/>
        </w:tabs>
        <w:spacing w:before="92" w:after="0" w:line="240" w:lineRule="auto"/>
        <w:ind w:left="313" w:right="353" w:firstLine="708"/>
        <w:jc w:val="both"/>
        <w:rPr>
          <w:rFonts w:hint="default" w:ascii="Times New Roman" w:hAnsi="Times New Roman" w:cs="Times New Roman"/>
          <w:sz w:val="28"/>
          <w:szCs w:val="28"/>
        </w:rPr>
      </w:pPr>
      <w:r>
        <w:rPr>
          <w:rFonts w:hint="default" w:ascii="Times New Roman" w:hAnsi="Times New Roman" w:cs="Times New Roman"/>
          <w:sz w:val="28"/>
          <w:szCs w:val="28"/>
        </w:rPr>
        <w:t>И.п. основная стойка, руки на поясе. Выполните попеременные выпады правой и левой</w:t>
      </w:r>
      <w:r>
        <w:rPr>
          <w:rFonts w:hint="default" w:ascii="Times New Roman" w:hAnsi="Times New Roman" w:cs="Times New Roman"/>
          <w:spacing w:val="-2"/>
          <w:sz w:val="28"/>
          <w:szCs w:val="28"/>
        </w:rPr>
        <w:t xml:space="preserve"> </w:t>
      </w:r>
      <w:r>
        <w:rPr>
          <w:rFonts w:hint="default" w:ascii="Times New Roman" w:hAnsi="Times New Roman" w:cs="Times New Roman"/>
          <w:sz w:val="28"/>
          <w:szCs w:val="28"/>
        </w:rPr>
        <w:t>ногой.</w:t>
      </w:r>
    </w:p>
    <w:p>
      <w:pPr>
        <w:pStyle w:val="9"/>
        <w:numPr>
          <w:ilvl w:val="0"/>
          <w:numId w:val="11"/>
        </w:numPr>
        <w:tabs>
          <w:tab w:val="left" w:pos="1446"/>
        </w:tabs>
        <w:spacing w:before="0" w:after="0" w:line="240" w:lineRule="auto"/>
        <w:ind w:left="313" w:right="352" w:firstLine="708"/>
        <w:jc w:val="both"/>
        <w:rPr>
          <w:rFonts w:hint="default" w:ascii="Times New Roman" w:hAnsi="Times New Roman" w:cs="Times New Roman"/>
          <w:sz w:val="28"/>
          <w:szCs w:val="28"/>
        </w:rPr>
      </w:pPr>
      <w:r>
        <w:rPr>
          <w:rFonts w:hint="default" w:ascii="Times New Roman" w:hAnsi="Times New Roman" w:cs="Times New Roman"/>
          <w:sz w:val="28"/>
          <w:szCs w:val="28"/>
        </w:rPr>
        <w:t>И.п. стоя, одна нога впереди, другая сзади, набивной мяч в руках перед грудью. Выполните прыжки со сменой ног с толчком набивного мяча вверх двумя</w:t>
      </w:r>
      <w:r>
        <w:rPr>
          <w:rFonts w:hint="default" w:ascii="Times New Roman" w:hAnsi="Times New Roman" w:cs="Times New Roman"/>
          <w:spacing w:val="-6"/>
          <w:sz w:val="28"/>
          <w:szCs w:val="28"/>
        </w:rPr>
        <w:t xml:space="preserve"> </w:t>
      </w:r>
      <w:r>
        <w:rPr>
          <w:rFonts w:hint="default" w:ascii="Times New Roman" w:hAnsi="Times New Roman" w:cs="Times New Roman"/>
          <w:sz w:val="28"/>
          <w:szCs w:val="28"/>
        </w:rPr>
        <w:t>руками.</w:t>
      </w:r>
    </w:p>
    <w:p>
      <w:pPr>
        <w:pStyle w:val="9"/>
        <w:numPr>
          <w:ilvl w:val="0"/>
          <w:numId w:val="11"/>
        </w:numPr>
        <w:tabs>
          <w:tab w:val="left" w:pos="1446"/>
        </w:tabs>
        <w:spacing w:before="0" w:after="0" w:line="240" w:lineRule="auto"/>
        <w:ind w:left="313" w:right="351" w:firstLine="708"/>
        <w:jc w:val="both"/>
        <w:rPr>
          <w:rFonts w:hint="default" w:ascii="Times New Roman" w:hAnsi="Times New Roman" w:cs="Times New Roman"/>
          <w:sz w:val="28"/>
          <w:szCs w:val="28"/>
        </w:rPr>
      </w:pPr>
      <w:r>
        <w:rPr>
          <w:rFonts w:hint="default" w:ascii="Times New Roman" w:hAnsi="Times New Roman" w:cs="Times New Roman"/>
          <w:sz w:val="28"/>
          <w:szCs w:val="28"/>
        </w:rPr>
        <w:t>И.п. стоя ноги на ширине плеч с грифом на плечах. Выполнять наклоны впер</w:t>
      </w:r>
      <w:r>
        <w:rPr>
          <w:rFonts w:hint="default" w:ascii="Times New Roman" w:hAnsi="Times New Roman" w:cs="Times New Roman"/>
          <w:sz w:val="28"/>
          <w:szCs w:val="28"/>
          <w:lang w:val="ru-RU"/>
        </w:rPr>
        <w:t>ё</w:t>
      </w:r>
      <w:r>
        <w:rPr>
          <w:rFonts w:hint="default" w:ascii="Times New Roman" w:hAnsi="Times New Roman" w:cs="Times New Roman"/>
          <w:sz w:val="28"/>
          <w:szCs w:val="28"/>
        </w:rPr>
        <w:t>д, прогибаясь в поясничном отделе, колени чуть</w:t>
      </w:r>
      <w:r>
        <w:rPr>
          <w:rFonts w:hint="default" w:ascii="Times New Roman" w:hAnsi="Times New Roman" w:cs="Times New Roman"/>
          <w:spacing w:val="-1"/>
          <w:sz w:val="28"/>
          <w:szCs w:val="28"/>
        </w:rPr>
        <w:t xml:space="preserve"> </w:t>
      </w:r>
      <w:r>
        <w:rPr>
          <w:rFonts w:hint="default" w:ascii="Times New Roman" w:hAnsi="Times New Roman" w:cs="Times New Roman"/>
          <w:sz w:val="28"/>
          <w:szCs w:val="28"/>
        </w:rPr>
        <w:t>сгибать.</w:t>
      </w:r>
    </w:p>
    <w:p>
      <w:pPr>
        <w:pStyle w:val="9"/>
        <w:numPr>
          <w:ilvl w:val="0"/>
          <w:numId w:val="11"/>
        </w:numPr>
        <w:tabs>
          <w:tab w:val="left" w:pos="1446"/>
        </w:tabs>
        <w:spacing w:before="0" w:after="0" w:line="240" w:lineRule="auto"/>
        <w:ind w:left="313" w:right="352" w:firstLine="708"/>
        <w:jc w:val="both"/>
        <w:rPr>
          <w:rFonts w:hint="default" w:ascii="Times New Roman" w:hAnsi="Times New Roman" w:cs="Times New Roman"/>
          <w:sz w:val="28"/>
          <w:szCs w:val="28"/>
        </w:rPr>
      </w:pPr>
      <w:r>
        <w:rPr>
          <w:rFonts w:hint="default" w:ascii="Times New Roman" w:hAnsi="Times New Roman" w:cs="Times New Roman"/>
          <w:sz w:val="28"/>
          <w:szCs w:val="28"/>
        </w:rPr>
        <w:t>И.п. лежа на боку, ноги вместе, левая рука вытянута впер</w:t>
      </w:r>
      <w:r>
        <w:rPr>
          <w:rFonts w:hint="default" w:ascii="Times New Roman" w:hAnsi="Times New Roman" w:cs="Times New Roman"/>
          <w:sz w:val="28"/>
          <w:szCs w:val="28"/>
          <w:lang w:val="ru-RU"/>
        </w:rPr>
        <w:t>ё</w:t>
      </w:r>
      <w:r>
        <w:rPr>
          <w:rFonts w:hint="default" w:ascii="Times New Roman" w:hAnsi="Times New Roman" w:cs="Times New Roman"/>
          <w:sz w:val="28"/>
          <w:szCs w:val="28"/>
        </w:rPr>
        <w:t>д перпендикулярно всему телу ладонью вниз, правую руку вверх Выполните одновременное поднимание правой ноги и правой руки</w:t>
      </w:r>
      <w:r>
        <w:rPr>
          <w:rFonts w:hint="default" w:ascii="Times New Roman" w:hAnsi="Times New Roman" w:cs="Times New Roman"/>
          <w:b/>
          <w:sz w:val="28"/>
          <w:szCs w:val="28"/>
        </w:rPr>
        <w:t xml:space="preserve">. </w:t>
      </w:r>
      <w:r>
        <w:rPr>
          <w:rFonts w:hint="default" w:ascii="Times New Roman" w:hAnsi="Times New Roman" w:cs="Times New Roman"/>
          <w:sz w:val="28"/>
          <w:szCs w:val="28"/>
        </w:rPr>
        <w:t>Повторить для левой</w:t>
      </w:r>
      <w:r>
        <w:rPr>
          <w:rFonts w:hint="default" w:ascii="Times New Roman" w:hAnsi="Times New Roman" w:cs="Times New Roman"/>
          <w:spacing w:val="-2"/>
          <w:sz w:val="28"/>
          <w:szCs w:val="28"/>
        </w:rPr>
        <w:t xml:space="preserve"> </w:t>
      </w:r>
      <w:r>
        <w:rPr>
          <w:rFonts w:hint="default" w:ascii="Times New Roman" w:hAnsi="Times New Roman" w:cs="Times New Roman"/>
          <w:sz w:val="28"/>
          <w:szCs w:val="28"/>
        </w:rPr>
        <w:t>стороны.</w:t>
      </w:r>
    </w:p>
    <w:p>
      <w:pPr>
        <w:pStyle w:val="9"/>
        <w:numPr>
          <w:ilvl w:val="0"/>
          <w:numId w:val="11"/>
        </w:numPr>
        <w:tabs>
          <w:tab w:val="left" w:pos="1446"/>
        </w:tabs>
        <w:spacing w:before="1" w:after="0" w:line="240" w:lineRule="auto"/>
        <w:ind w:left="313" w:right="353" w:firstLine="708"/>
        <w:jc w:val="both"/>
        <w:rPr>
          <w:rFonts w:hint="default" w:ascii="Times New Roman" w:hAnsi="Times New Roman" w:cs="Times New Roman"/>
          <w:sz w:val="28"/>
          <w:szCs w:val="28"/>
        </w:rPr>
      </w:pPr>
      <w:r>
        <w:rPr>
          <w:rFonts w:hint="default" w:ascii="Times New Roman" w:hAnsi="Times New Roman" w:cs="Times New Roman"/>
          <w:sz w:val="28"/>
          <w:szCs w:val="28"/>
        </w:rPr>
        <w:t>И.п. основная стойка в руках гантели. Выполнить попеременную работу рук как при</w:t>
      </w:r>
      <w:r>
        <w:rPr>
          <w:rFonts w:hint="default" w:ascii="Times New Roman" w:hAnsi="Times New Roman" w:cs="Times New Roman"/>
          <w:spacing w:val="-5"/>
          <w:sz w:val="28"/>
          <w:szCs w:val="28"/>
        </w:rPr>
        <w:t xml:space="preserve"> </w:t>
      </w:r>
      <w:r>
        <w:rPr>
          <w:rFonts w:hint="default" w:ascii="Times New Roman" w:hAnsi="Times New Roman" w:cs="Times New Roman"/>
          <w:sz w:val="28"/>
          <w:szCs w:val="28"/>
        </w:rPr>
        <w:t>беге.</w:t>
      </w:r>
    </w:p>
    <w:p>
      <w:pPr>
        <w:spacing w:after="0" w:line="240" w:lineRule="auto"/>
        <w:jc w:val="both"/>
        <w:rPr>
          <w:rFonts w:hint="default" w:ascii="Times New Roman" w:hAnsi="Times New Roman" w:cs="Times New Roman"/>
          <w:sz w:val="28"/>
          <w:szCs w:val="28"/>
        </w:rPr>
      </w:pPr>
    </w:p>
    <w:p>
      <w:pPr>
        <w:pStyle w:val="2"/>
        <w:spacing w:line="240" w:lineRule="auto"/>
        <w:ind w:left="1398"/>
        <w:jc w:val="center"/>
        <w:rPr>
          <w:rFonts w:hint="default" w:ascii="Times New Roman" w:hAnsi="Times New Roman" w:cs="Times New Roman"/>
          <w:sz w:val="28"/>
          <w:szCs w:val="28"/>
        </w:rPr>
      </w:pPr>
      <w:r>
        <w:rPr>
          <w:rFonts w:hint="default" w:ascii="Times New Roman" w:hAnsi="Times New Roman" w:cs="Times New Roman"/>
          <w:sz w:val="28"/>
          <w:szCs w:val="28"/>
        </w:rPr>
        <w:t>МЕТОДИЧЕСКИЕ РЕКОМЕНДАЦИИ</w:t>
      </w:r>
    </w:p>
    <w:p>
      <w:pPr>
        <w:pStyle w:val="4"/>
        <w:spacing w:before="7" w:line="240" w:lineRule="auto"/>
        <w:rPr>
          <w:rFonts w:hint="default" w:ascii="Times New Roman" w:hAnsi="Times New Roman" w:cs="Times New Roman"/>
          <w:b/>
          <w:sz w:val="28"/>
          <w:szCs w:val="28"/>
        </w:rPr>
      </w:pPr>
    </w:p>
    <w:p>
      <w:pPr>
        <w:pStyle w:val="4"/>
        <w:spacing w:line="240" w:lineRule="auto"/>
        <w:ind w:left="313" w:right="348" w:firstLine="708"/>
        <w:jc w:val="both"/>
        <w:rPr>
          <w:rFonts w:hint="default" w:ascii="Times New Roman" w:hAnsi="Times New Roman" w:cs="Times New Roman"/>
          <w:sz w:val="28"/>
          <w:szCs w:val="28"/>
        </w:rPr>
      </w:pPr>
      <w:r>
        <w:rPr>
          <w:rFonts w:hint="default" w:ascii="Times New Roman" w:hAnsi="Times New Roman" w:cs="Times New Roman"/>
          <w:sz w:val="28"/>
          <w:szCs w:val="28"/>
        </w:rPr>
        <w:t>Самым важным элементом тренировки является не количество, а качество выполнения упражнений. В каждом занятии есть своя мера предельно допустимых нагрузок.</w:t>
      </w:r>
    </w:p>
    <w:p>
      <w:pPr>
        <w:pStyle w:val="4"/>
        <w:spacing w:before="2" w:line="240" w:lineRule="auto"/>
        <w:ind w:left="313" w:right="346" w:firstLine="708"/>
        <w:jc w:val="both"/>
        <w:rPr>
          <w:rFonts w:hint="default" w:ascii="Times New Roman" w:hAnsi="Times New Roman" w:cs="Times New Roman"/>
          <w:sz w:val="28"/>
          <w:szCs w:val="28"/>
        </w:rPr>
      </w:pPr>
      <w:r>
        <w:rPr>
          <w:rFonts w:hint="default" w:ascii="Times New Roman" w:hAnsi="Times New Roman" w:cs="Times New Roman"/>
          <w:sz w:val="28"/>
          <w:szCs w:val="28"/>
        </w:rPr>
        <w:t>При планировании занятий и выбора упражнений следует учитывать: число повторений в одном упражнении и количество подходов; темп выполнения; время отдыха между подходами; последовательность выполнения упражнений; величину</w:t>
      </w:r>
      <w:r>
        <w:rPr>
          <w:rFonts w:hint="default" w:ascii="Times New Roman" w:hAnsi="Times New Roman" w:cs="Times New Roman"/>
          <w:w w:val="100"/>
          <w:sz w:val="28"/>
          <w:szCs w:val="28"/>
        </w:rPr>
        <w:t xml:space="preserve"> </w:t>
      </w:r>
      <w:r>
        <w:rPr>
          <w:rFonts w:hint="default" w:ascii="Times New Roman" w:hAnsi="Times New Roman" w:cs="Times New Roman"/>
          <w:sz w:val="28"/>
          <w:szCs w:val="28"/>
        </w:rPr>
        <w:t>отягощения, разнообразие комплексов выполнения упражнений.</w:t>
      </w:r>
      <w:r>
        <w:rPr>
          <w:rFonts w:hint="default" w:ascii="Times New Roman" w:hAnsi="Times New Roman" w:cs="Times New Roman"/>
          <w:w w:val="100"/>
          <w:sz w:val="28"/>
          <w:szCs w:val="28"/>
        </w:rPr>
        <w:t xml:space="preserve"> </w:t>
      </w:r>
      <w:r>
        <w:rPr>
          <w:rFonts w:hint="default" w:ascii="Times New Roman" w:hAnsi="Times New Roman" w:cs="Times New Roman"/>
          <w:sz w:val="28"/>
          <w:szCs w:val="28"/>
        </w:rPr>
        <w:t>Комплекс круговой тренировки выполняется от 1-5 серий, каждое упражнение от 30-60 секунд, отдых между сериями 1-2 минуты.</w:t>
      </w:r>
    </w:p>
    <w:p>
      <w:pPr>
        <w:pStyle w:val="4"/>
        <w:spacing w:line="240" w:lineRule="auto"/>
        <w:ind w:left="313" w:right="346" w:firstLine="763"/>
        <w:jc w:val="both"/>
        <w:rPr>
          <w:rFonts w:hint="default" w:ascii="Times New Roman" w:hAnsi="Times New Roman" w:cs="Times New Roman"/>
          <w:sz w:val="28"/>
          <w:szCs w:val="28"/>
        </w:rPr>
      </w:pPr>
      <w:r>
        <w:rPr>
          <w:rFonts w:hint="default" w:ascii="Times New Roman" w:hAnsi="Times New Roman" w:cs="Times New Roman"/>
          <w:sz w:val="28"/>
          <w:szCs w:val="28"/>
        </w:rPr>
        <w:t>Для развития «взрывной силы» в одном занятии планируется выполнение небольшого количества упражнений, можно выполнять сразу после разминки, темп выполнения – предельный или околопредельный, отдых между подходами до полного восстановления работоспособности. Для определения отдыха между упражнениями можно ориентироваться по ЧСС, как правило, восстановление до 110-120 уд/мин. На начальном этапе силовые упражнения лучше выполнять через день, это время необходимо для восстановления организма.</w:t>
      </w:r>
    </w:p>
    <w:p>
      <w:pPr>
        <w:pStyle w:val="4"/>
        <w:spacing w:before="5" w:line="240" w:lineRule="auto"/>
        <w:rPr>
          <w:rFonts w:hint="default" w:ascii="Times New Roman" w:hAnsi="Times New Roman" w:cs="Times New Roman"/>
          <w:sz w:val="28"/>
          <w:szCs w:val="28"/>
        </w:rPr>
      </w:pPr>
    </w:p>
    <w:p>
      <w:pPr>
        <w:pStyle w:val="2"/>
        <w:spacing w:line="240" w:lineRule="auto"/>
        <w:ind w:right="547"/>
        <w:jc w:val="center"/>
        <w:rPr>
          <w:rFonts w:hint="default" w:ascii="Times New Roman" w:hAnsi="Times New Roman" w:cs="Times New Roman"/>
          <w:sz w:val="28"/>
          <w:szCs w:val="28"/>
        </w:rPr>
      </w:pPr>
      <w:r>
        <w:rPr>
          <w:rFonts w:hint="default" w:ascii="Times New Roman" w:hAnsi="Times New Roman" w:cs="Times New Roman"/>
          <w:sz w:val="28"/>
          <w:szCs w:val="28"/>
        </w:rPr>
        <w:t>ЗАКЛЮЧЕНИЕ</w:t>
      </w:r>
    </w:p>
    <w:p>
      <w:pPr>
        <w:pStyle w:val="4"/>
        <w:spacing w:before="7" w:line="240" w:lineRule="auto"/>
        <w:rPr>
          <w:rFonts w:hint="default" w:ascii="Times New Roman" w:hAnsi="Times New Roman" w:cs="Times New Roman"/>
          <w:b/>
          <w:sz w:val="28"/>
          <w:szCs w:val="28"/>
        </w:rPr>
      </w:pPr>
    </w:p>
    <w:p>
      <w:pPr>
        <w:pStyle w:val="4"/>
        <w:spacing w:line="240" w:lineRule="auto"/>
        <w:ind w:left="313" w:right="349" w:firstLine="708"/>
        <w:jc w:val="both"/>
        <w:rPr>
          <w:rFonts w:hint="default" w:ascii="Times New Roman" w:hAnsi="Times New Roman" w:cs="Times New Roman"/>
          <w:sz w:val="28"/>
          <w:szCs w:val="28"/>
        </w:rPr>
      </w:pPr>
      <w:r>
        <w:rPr>
          <w:rFonts w:hint="default" w:ascii="Times New Roman" w:hAnsi="Times New Roman" w:cs="Times New Roman"/>
          <w:sz w:val="28"/>
          <w:szCs w:val="28"/>
        </w:rPr>
        <w:t>Предлагаемые физические упражнения для развития скоростно-силовых способностей предусматривают основные условия их выполнения: систематичность, постепенность, последовательность, динамичность, сознательность и активность.</w:t>
      </w:r>
    </w:p>
    <w:p>
      <w:pPr>
        <w:pStyle w:val="4"/>
        <w:spacing w:before="1" w:line="240" w:lineRule="auto"/>
        <w:ind w:left="313" w:right="350" w:firstLine="708"/>
        <w:jc w:val="both"/>
        <w:rPr>
          <w:rFonts w:hint="default" w:ascii="Times New Roman" w:hAnsi="Times New Roman" w:cs="Times New Roman"/>
          <w:sz w:val="28"/>
          <w:szCs w:val="28"/>
        </w:rPr>
      </w:pPr>
      <w:r>
        <w:rPr>
          <w:rFonts w:hint="default" w:ascii="Times New Roman" w:hAnsi="Times New Roman" w:cs="Times New Roman"/>
          <w:sz w:val="28"/>
          <w:szCs w:val="28"/>
        </w:rPr>
        <w:t>Если вы, по каким-то причинам пропустили занятие, не торопитесь начинать с того уровня, где остановились, организм быстро теряет тренированность, начните с небольших нагрузок, контролируйте частоту пульса во время занятий.</w:t>
      </w:r>
    </w:p>
    <w:p>
      <w:pPr>
        <w:pStyle w:val="4"/>
        <w:spacing w:before="2" w:line="240" w:lineRule="auto"/>
        <w:ind w:left="313" w:right="346" w:firstLine="708"/>
        <w:jc w:val="both"/>
        <w:rPr>
          <w:rFonts w:hint="default" w:ascii="Times New Roman" w:hAnsi="Times New Roman" w:cs="Times New Roman"/>
          <w:sz w:val="28"/>
          <w:szCs w:val="28"/>
        </w:rPr>
      </w:pPr>
      <w:r>
        <w:rPr>
          <w:rFonts w:hint="default" w:ascii="Times New Roman" w:hAnsi="Times New Roman" w:cs="Times New Roman"/>
          <w:sz w:val="28"/>
          <w:szCs w:val="28"/>
        </w:rPr>
        <w:t>Регулярные занятия физическими упражнениями не только улучшают здоровье, укрепляют функциональные возможности организма, но и приносят «мышечную радость», воспитывают трудолюбие и повышают умственную работоспособность.</w:t>
      </w:r>
    </w:p>
    <w:p>
      <w:pPr>
        <w:spacing w:after="0" w:line="240" w:lineRule="auto"/>
        <w:jc w:val="both"/>
        <w:rPr>
          <w:rFonts w:hint="default" w:ascii="Times New Roman" w:hAnsi="Times New Roman" w:cs="Times New Roman"/>
          <w:sz w:val="28"/>
          <w:szCs w:val="28"/>
        </w:rPr>
        <w:sectPr>
          <w:pgSz w:w="11850" w:h="16783"/>
          <w:pgMar w:top="1060" w:right="780" w:bottom="920" w:left="820" w:header="0" w:footer="734" w:gutter="0"/>
          <w:cols w:equalWidth="0" w:num="1">
            <w:col w:w="6800"/>
          </w:cols>
        </w:sectPr>
      </w:pPr>
    </w:p>
    <w:p>
      <w:pPr>
        <w:pStyle w:val="2"/>
        <w:spacing w:line="240" w:lineRule="auto"/>
        <w:ind w:left="508" w:right="547"/>
        <w:jc w:val="center"/>
        <w:rPr>
          <w:rFonts w:hint="default" w:ascii="Times New Roman" w:hAnsi="Times New Roman" w:cs="Times New Roman"/>
          <w:sz w:val="28"/>
          <w:szCs w:val="28"/>
        </w:rPr>
      </w:pPr>
      <w:r>
        <w:rPr>
          <w:rFonts w:hint="default" w:ascii="Times New Roman" w:hAnsi="Times New Roman" w:cs="Times New Roman"/>
          <w:sz w:val="28"/>
          <w:szCs w:val="28"/>
        </w:rPr>
        <w:t>СПИСОК ИСПОЛЬЗОВАННОЙ ЛИТЕРАТУРЫ</w:t>
      </w:r>
    </w:p>
    <w:p>
      <w:pPr>
        <w:pStyle w:val="4"/>
        <w:spacing w:before="7" w:line="240" w:lineRule="auto"/>
        <w:rPr>
          <w:rFonts w:hint="default" w:ascii="Times New Roman" w:hAnsi="Times New Roman" w:cs="Times New Roman"/>
          <w:b/>
          <w:sz w:val="28"/>
          <w:szCs w:val="28"/>
        </w:rPr>
      </w:pPr>
    </w:p>
    <w:p>
      <w:pPr>
        <w:pStyle w:val="9"/>
        <w:numPr>
          <w:ilvl w:val="0"/>
          <w:numId w:val="12"/>
        </w:numPr>
        <w:tabs>
          <w:tab w:val="left" w:pos="1022"/>
        </w:tabs>
        <w:spacing w:before="0" w:after="0" w:line="240" w:lineRule="auto"/>
        <w:ind w:left="313" w:right="350" w:firstLine="360"/>
        <w:jc w:val="left"/>
        <w:rPr>
          <w:rFonts w:hint="default" w:ascii="Times New Roman" w:hAnsi="Times New Roman" w:cs="Times New Roman"/>
          <w:sz w:val="28"/>
          <w:szCs w:val="28"/>
        </w:rPr>
      </w:pPr>
      <w:r>
        <w:rPr>
          <w:rFonts w:hint="default" w:ascii="Times New Roman" w:hAnsi="Times New Roman" w:cs="Times New Roman"/>
          <w:sz w:val="28"/>
          <w:szCs w:val="28"/>
        </w:rPr>
        <w:t>Борзов, В.Ф. 10 секунд – делая жизнь / В.Ф. Борзов – М.: Физкультура и спорт, 1982. – 128 с., ил.</w:t>
      </w:r>
    </w:p>
    <w:p>
      <w:pPr>
        <w:pStyle w:val="9"/>
        <w:numPr>
          <w:ilvl w:val="0"/>
          <w:numId w:val="12"/>
        </w:numPr>
        <w:tabs>
          <w:tab w:val="left" w:pos="1022"/>
        </w:tabs>
        <w:spacing w:before="1" w:after="0" w:line="240" w:lineRule="auto"/>
        <w:ind w:left="313" w:right="352" w:firstLine="360"/>
        <w:jc w:val="left"/>
        <w:rPr>
          <w:rFonts w:hint="default" w:ascii="Times New Roman" w:hAnsi="Times New Roman" w:cs="Times New Roman"/>
          <w:sz w:val="28"/>
          <w:szCs w:val="28"/>
        </w:rPr>
      </w:pPr>
      <w:r>
        <w:rPr>
          <w:rFonts w:hint="default" w:ascii="Times New Roman" w:hAnsi="Times New Roman" w:cs="Times New Roman"/>
          <w:sz w:val="28"/>
          <w:szCs w:val="28"/>
        </w:rPr>
        <w:t>Киркендалл Дональд. Анатомия футбола / пер. с англ. С.Э. Борич. – Минск: Попурри, 2012. – 240с.:</w:t>
      </w:r>
      <w:r>
        <w:rPr>
          <w:rFonts w:hint="default" w:ascii="Times New Roman" w:hAnsi="Times New Roman" w:cs="Times New Roman"/>
          <w:spacing w:val="-2"/>
          <w:sz w:val="28"/>
          <w:szCs w:val="28"/>
        </w:rPr>
        <w:t xml:space="preserve"> </w:t>
      </w:r>
      <w:r>
        <w:rPr>
          <w:rFonts w:hint="default" w:ascii="Times New Roman" w:hAnsi="Times New Roman" w:cs="Times New Roman"/>
          <w:sz w:val="28"/>
          <w:szCs w:val="28"/>
        </w:rPr>
        <w:t>ил.</w:t>
      </w:r>
    </w:p>
    <w:p>
      <w:pPr>
        <w:pStyle w:val="9"/>
        <w:numPr>
          <w:ilvl w:val="0"/>
          <w:numId w:val="12"/>
        </w:numPr>
        <w:tabs>
          <w:tab w:val="left" w:pos="1022"/>
        </w:tabs>
        <w:spacing w:before="0" w:after="0" w:line="240" w:lineRule="auto"/>
        <w:ind w:left="313" w:right="346" w:firstLine="360"/>
        <w:jc w:val="left"/>
        <w:rPr>
          <w:rFonts w:hint="default" w:ascii="Times New Roman" w:hAnsi="Times New Roman" w:cs="Times New Roman"/>
          <w:sz w:val="28"/>
          <w:szCs w:val="28"/>
        </w:rPr>
      </w:pPr>
      <w:r>
        <w:rPr>
          <w:rFonts w:hint="default" w:ascii="Times New Roman" w:hAnsi="Times New Roman" w:cs="Times New Roman"/>
          <w:sz w:val="28"/>
          <w:szCs w:val="28"/>
        </w:rPr>
        <w:t>Оптимальный двигательный режим студента. Метод. рекомендации / УдГУ. Ижевск, 2009. –</w:t>
      </w:r>
      <w:r>
        <w:rPr>
          <w:rFonts w:hint="default" w:ascii="Times New Roman" w:hAnsi="Times New Roman" w:cs="Times New Roman"/>
          <w:spacing w:val="-3"/>
          <w:sz w:val="28"/>
          <w:szCs w:val="28"/>
        </w:rPr>
        <w:t xml:space="preserve"> </w:t>
      </w:r>
      <w:r>
        <w:rPr>
          <w:rFonts w:hint="default" w:ascii="Times New Roman" w:hAnsi="Times New Roman" w:cs="Times New Roman"/>
          <w:sz w:val="28"/>
          <w:szCs w:val="28"/>
        </w:rPr>
        <w:t>30с.</w:t>
      </w:r>
    </w:p>
    <w:p>
      <w:pPr>
        <w:pStyle w:val="9"/>
        <w:numPr>
          <w:ilvl w:val="0"/>
          <w:numId w:val="12"/>
        </w:numPr>
        <w:tabs>
          <w:tab w:val="left" w:pos="1022"/>
        </w:tabs>
        <w:spacing w:before="1" w:after="0" w:line="240" w:lineRule="auto"/>
        <w:ind w:left="313" w:right="349" w:firstLine="360"/>
        <w:jc w:val="left"/>
        <w:rPr>
          <w:rFonts w:hint="default" w:ascii="Times New Roman" w:hAnsi="Times New Roman" w:cs="Times New Roman"/>
          <w:sz w:val="28"/>
          <w:szCs w:val="28"/>
        </w:rPr>
      </w:pPr>
      <w:r>
        <w:rPr>
          <w:rFonts w:hint="default" w:ascii="Times New Roman" w:hAnsi="Times New Roman" w:cs="Times New Roman"/>
          <w:sz w:val="28"/>
          <w:szCs w:val="28"/>
        </w:rPr>
        <w:t>Турова, Г.Ф. На беговой дорожке – женщины / Г.Ф. Турова – М.: Физкультура и спорт, 1983. – 176 с.,</w:t>
      </w:r>
      <w:r>
        <w:rPr>
          <w:rFonts w:hint="default" w:ascii="Times New Roman" w:hAnsi="Times New Roman" w:cs="Times New Roman"/>
          <w:spacing w:val="-5"/>
          <w:sz w:val="28"/>
          <w:szCs w:val="28"/>
        </w:rPr>
        <w:t xml:space="preserve"> </w:t>
      </w:r>
      <w:r>
        <w:rPr>
          <w:rFonts w:hint="default" w:ascii="Times New Roman" w:hAnsi="Times New Roman" w:cs="Times New Roman"/>
          <w:sz w:val="28"/>
          <w:szCs w:val="28"/>
        </w:rPr>
        <w:t>ил.</w:t>
      </w:r>
    </w:p>
    <w:p>
      <w:pPr>
        <w:pStyle w:val="9"/>
        <w:numPr>
          <w:ilvl w:val="0"/>
          <w:numId w:val="12"/>
        </w:numPr>
        <w:tabs>
          <w:tab w:val="left" w:pos="1022"/>
        </w:tabs>
        <w:spacing w:before="3" w:after="0" w:line="240" w:lineRule="auto"/>
        <w:ind w:left="313" w:right="350" w:firstLine="360"/>
        <w:jc w:val="both"/>
        <w:rPr>
          <w:rFonts w:hint="default" w:ascii="Times New Roman" w:hAnsi="Times New Roman" w:cs="Times New Roman"/>
          <w:sz w:val="28"/>
          <w:szCs w:val="28"/>
        </w:rPr>
      </w:pPr>
      <w:r>
        <w:rPr>
          <w:rFonts w:hint="default" w:ascii="Times New Roman" w:hAnsi="Times New Roman" w:cs="Times New Roman"/>
          <w:sz w:val="28"/>
          <w:szCs w:val="28"/>
        </w:rPr>
        <w:t>Холодов Ж. К., Кузнецов В. С. Теория и методика физического воспитания и спорта: Учеб. пособие для студ. высш. учеб. заведений. - 2-е изд., испр. и доп. - М.: Издательский центр «Академия», 2001.- 480</w:t>
      </w:r>
      <w:r>
        <w:rPr>
          <w:rFonts w:hint="default" w:ascii="Times New Roman" w:hAnsi="Times New Roman" w:cs="Times New Roman"/>
          <w:spacing w:val="-2"/>
          <w:sz w:val="28"/>
          <w:szCs w:val="28"/>
        </w:rPr>
        <w:t xml:space="preserve"> </w:t>
      </w:r>
      <w:r>
        <w:rPr>
          <w:rFonts w:hint="default" w:ascii="Times New Roman" w:hAnsi="Times New Roman" w:cs="Times New Roman"/>
          <w:sz w:val="28"/>
          <w:szCs w:val="28"/>
        </w:rPr>
        <w:t>с.</w:t>
      </w:r>
    </w:p>
    <w:p>
      <w:pPr>
        <w:pStyle w:val="4"/>
        <w:spacing w:before="6" w:line="240" w:lineRule="auto"/>
        <w:rPr>
          <w:rFonts w:hint="default" w:ascii="Times New Roman" w:hAnsi="Times New Roman" w:cs="Times New Roman"/>
          <w:sz w:val="28"/>
          <w:szCs w:val="28"/>
        </w:rPr>
      </w:pPr>
    </w:p>
    <w:p>
      <w:pPr>
        <w:pStyle w:val="2"/>
        <w:spacing w:before="0" w:line="240" w:lineRule="auto"/>
        <w:ind w:left="510" w:right="411"/>
        <w:jc w:val="center"/>
        <w:rPr>
          <w:rFonts w:hint="default" w:ascii="Times New Roman" w:hAnsi="Times New Roman" w:cs="Times New Roman"/>
          <w:sz w:val="28"/>
          <w:szCs w:val="28"/>
        </w:rPr>
      </w:pPr>
      <w:r>
        <w:rPr>
          <w:rFonts w:hint="default" w:ascii="Times New Roman" w:hAnsi="Times New Roman" w:cs="Times New Roman"/>
          <w:sz w:val="28"/>
          <w:szCs w:val="28"/>
        </w:rPr>
        <w:t>Периодические издания</w:t>
      </w:r>
    </w:p>
    <w:p>
      <w:pPr>
        <w:pStyle w:val="4"/>
        <w:spacing w:before="7" w:line="240" w:lineRule="auto"/>
        <w:rPr>
          <w:rFonts w:hint="default" w:ascii="Times New Roman" w:hAnsi="Times New Roman" w:cs="Times New Roman"/>
          <w:b/>
          <w:sz w:val="28"/>
          <w:szCs w:val="28"/>
        </w:rPr>
      </w:pPr>
    </w:p>
    <w:p>
      <w:pPr>
        <w:pStyle w:val="9"/>
        <w:numPr>
          <w:ilvl w:val="0"/>
          <w:numId w:val="13"/>
        </w:numPr>
        <w:tabs>
          <w:tab w:val="left" w:pos="1022"/>
        </w:tabs>
        <w:spacing w:before="0" w:after="0" w:line="240" w:lineRule="auto"/>
        <w:ind w:left="313" w:right="352" w:firstLine="427"/>
        <w:jc w:val="both"/>
        <w:rPr>
          <w:rFonts w:hint="default" w:ascii="Times New Roman" w:hAnsi="Times New Roman" w:cs="Times New Roman"/>
          <w:sz w:val="28"/>
          <w:szCs w:val="28"/>
        </w:rPr>
      </w:pPr>
      <w:r>
        <w:rPr>
          <w:rFonts w:hint="default" w:ascii="Times New Roman" w:hAnsi="Times New Roman" w:cs="Times New Roman"/>
          <w:sz w:val="28"/>
          <w:szCs w:val="28"/>
        </w:rPr>
        <w:t>Легкая атлетика: ежемесячный специализированный журнал. Издатель – Мин. Спорттуризм</w:t>
      </w:r>
      <w:r>
        <w:rPr>
          <w:rFonts w:hint="default" w:ascii="Times New Roman" w:hAnsi="Times New Roman" w:cs="Times New Roman"/>
          <w:spacing w:val="-4"/>
          <w:sz w:val="28"/>
          <w:szCs w:val="28"/>
        </w:rPr>
        <w:t xml:space="preserve"> </w:t>
      </w:r>
      <w:r>
        <w:rPr>
          <w:rFonts w:hint="default" w:ascii="Times New Roman" w:hAnsi="Times New Roman" w:cs="Times New Roman"/>
          <w:sz w:val="28"/>
          <w:szCs w:val="28"/>
        </w:rPr>
        <w:t>России.</w:t>
      </w:r>
    </w:p>
    <w:p>
      <w:pPr>
        <w:pStyle w:val="9"/>
        <w:numPr>
          <w:ilvl w:val="0"/>
          <w:numId w:val="13"/>
        </w:numPr>
        <w:tabs>
          <w:tab w:val="left" w:pos="1022"/>
        </w:tabs>
        <w:spacing w:before="1" w:after="0" w:line="240" w:lineRule="auto"/>
        <w:ind w:left="313" w:right="349" w:firstLine="427"/>
        <w:jc w:val="both"/>
        <w:rPr>
          <w:rFonts w:hint="default" w:ascii="Times New Roman" w:hAnsi="Times New Roman" w:cs="Times New Roman"/>
          <w:sz w:val="28"/>
          <w:szCs w:val="28"/>
        </w:rPr>
      </w:pPr>
      <w:r>
        <w:rPr>
          <w:rFonts w:hint="default" w:ascii="Times New Roman" w:hAnsi="Times New Roman" w:cs="Times New Roman"/>
          <w:sz w:val="28"/>
          <w:szCs w:val="28"/>
        </w:rPr>
        <w:t>Физическая культура: воспитание, образование, тренировка. Научно</w:t>
      </w:r>
      <w:r>
        <w:rPr>
          <w:rFonts w:hint="default" w:ascii="Times New Roman" w:hAnsi="Times New Roman" w:cs="Times New Roman"/>
          <w:sz w:val="28"/>
          <w:szCs w:val="28"/>
          <w:lang w:val="ru-RU"/>
        </w:rPr>
        <w:t>-м</w:t>
      </w:r>
      <w:r>
        <w:rPr>
          <w:rFonts w:hint="default" w:ascii="Times New Roman" w:hAnsi="Times New Roman" w:cs="Times New Roman"/>
          <w:sz w:val="28"/>
          <w:szCs w:val="28"/>
        </w:rPr>
        <w:t>етодический журнал Российской Академии образования.</w:t>
      </w:r>
    </w:p>
    <w:p>
      <w:pPr>
        <w:pStyle w:val="4"/>
        <w:spacing w:before="3" w:line="240" w:lineRule="auto"/>
        <w:rPr>
          <w:rFonts w:hint="default" w:ascii="Times New Roman" w:hAnsi="Times New Roman" w:cs="Times New Roman"/>
          <w:sz w:val="28"/>
          <w:szCs w:val="28"/>
        </w:rPr>
      </w:pPr>
    </w:p>
    <w:p>
      <w:pPr>
        <w:pStyle w:val="2"/>
        <w:spacing w:before="1" w:line="240" w:lineRule="auto"/>
        <w:ind w:left="510" w:right="546"/>
        <w:jc w:val="center"/>
        <w:rPr>
          <w:rFonts w:hint="default" w:ascii="Times New Roman" w:hAnsi="Times New Roman" w:cs="Times New Roman"/>
          <w:sz w:val="28"/>
          <w:szCs w:val="28"/>
        </w:rPr>
      </w:pPr>
      <w:r>
        <w:rPr>
          <w:rFonts w:hint="default" w:ascii="Times New Roman" w:hAnsi="Times New Roman" w:cs="Times New Roman"/>
          <w:sz w:val="28"/>
          <w:szCs w:val="28"/>
        </w:rPr>
        <w:t>Интернет – ресурсы</w:t>
      </w:r>
    </w:p>
    <w:p>
      <w:pPr>
        <w:pStyle w:val="4"/>
        <w:spacing w:before="7" w:line="240" w:lineRule="auto"/>
        <w:rPr>
          <w:rFonts w:hint="default" w:ascii="Times New Roman" w:hAnsi="Times New Roman" w:cs="Times New Roman"/>
          <w:b/>
          <w:sz w:val="28"/>
          <w:szCs w:val="28"/>
        </w:rPr>
      </w:pPr>
    </w:p>
    <w:p>
      <w:pPr>
        <w:pStyle w:val="4"/>
        <w:spacing w:line="240" w:lineRule="auto"/>
        <w:ind w:left="1021"/>
        <w:rPr>
          <w:rFonts w:hint="default" w:ascii="Times New Roman" w:hAnsi="Times New Roman" w:cs="Times New Roman"/>
          <w:sz w:val="28"/>
          <w:szCs w:val="28"/>
        </w:rPr>
      </w:pPr>
      <w:r>
        <w:rPr>
          <w:rFonts w:hint="default" w:ascii="Times New Roman" w:hAnsi="Times New Roman" w:cs="Times New Roman"/>
          <w:sz w:val="28"/>
          <w:szCs w:val="28"/>
        </w:rPr>
        <w:t>gto – normy.ru</w:t>
      </w:r>
    </w:p>
    <w:sectPr>
      <w:pgSz w:w="11850" w:h="16783"/>
      <w:pgMar w:top="1100" w:right="780" w:bottom="920" w:left="820" w:header="0" w:footer="734" w:gutter="0"/>
      <w:cols w:equalWidth="0" w:num="1">
        <w:col w:w="680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w:pict>
        <v:shape id="_x0000_s2049" o:spid="_x0000_s2049" o:spt="202" type="#_x0000_t202" style="position:absolute;left:0pt;margin-left:201.75pt;margin-top:547.6pt;height:13.05pt;width:16.1pt;mso-position-horizontal-relative:page;mso-position-vertical-relative:page;z-index:-16311296;mso-width-relative:page;mso-height-relative:page;" filled="f" stroked="f" coordsize="21600,21600">
          <v:path/>
          <v:fill on="f" focussize="0,0"/>
          <v:stroke on="f" joinstyle="miter"/>
          <v:imagedata o:title=""/>
          <o:lock v:ext="edit"/>
          <v:textbox inset="0mm,0mm,0mm,0mm">
            <w:txbxContent>
              <w:p>
                <w:pPr>
                  <w:spacing w:before="10"/>
                  <w:ind w:left="60" w:right="0" w:firstLine="0"/>
                  <w:jc w:val="left"/>
                  <w:rPr>
                    <w:sz w:val="20"/>
                  </w:rPr>
                </w:pPr>
                <w:r>
                  <w:fldChar w:fldCharType="begin"/>
                </w:r>
                <w:r>
                  <w:rPr>
                    <w:sz w:val="20"/>
                  </w:rPr>
                  <w:instrText xml:space="preserve"> PAGE </w:instrText>
                </w:r>
                <w:r>
                  <w:fldChar w:fldCharType="separate"/>
                </w:r>
                <w:r>
                  <w:t>10</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239341B"/>
    <w:multiLevelType w:val="multilevel"/>
    <w:tmpl w:val="9239341B"/>
    <w:lvl w:ilvl="0" w:tentative="0">
      <w:start w:val="1"/>
      <w:numFmt w:val="decimal"/>
      <w:lvlText w:val="%1)"/>
      <w:lvlJc w:val="left"/>
      <w:pPr>
        <w:ind w:left="313" w:hanging="425"/>
        <w:jc w:val="left"/>
      </w:pPr>
      <w:rPr>
        <w:rFonts w:hint="default" w:ascii="Times New Roman" w:hAnsi="Times New Roman" w:eastAsia="Times New Roman" w:cs="Times New Roman"/>
        <w:w w:val="100"/>
        <w:sz w:val="22"/>
        <w:szCs w:val="22"/>
        <w:lang w:val="ru-RU" w:eastAsia="ru-RU" w:bidi="ru-RU"/>
      </w:rPr>
    </w:lvl>
    <w:lvl w:ilvl="1" w:tentative="0">
      <w:start w:val="0"/>
      <w:numFmt w:val="bullet"/>
      <w:lvlText w:val="•"/>
      <w:lvlJc w:val="left"/>
      <w:pPr>
        <w:ind w:left="967" w:hanging="425"/>
      </w:pPr>
      <w:rPr>
        <w:rFonts w:hint="default"/>
        <w:lang w:val="ru-RU" w:eastAsia="ru-RU" w:bidi="ru-RU"/>
      </w:rPr>
    </w:lvl>
    <w:lvl w:ilvl="2" w:tentative="0">
      <w:start w:val="0"/>
      <w:numFmt w:val="bullet"/>
      <w:lvlText w:val="•"/>
      <w:lvlJc w:val="left"/>
      <w:pPr>
        <w:ind w:left="1614" w:hanging="425"/>
      </w:pPr>
      <w:rPr>
        <w:rFonts w:hint="default"/>
        <w:lang w:val="ru-RU" w:eastAsia="ru-RU" w:bidi="ru-RU"/>
      </w:rPr>
    </w:lvl>
    <w:lvl w:ilvl="3" w:tentative="0">
      <w:start w:val="0"/>
      <w:numFmt w:val="bullet"/>
      <w:lvlText w:val="•"/>
      <w:lvlJc w:val="left"/>
      <w:pPr>
        <w:ind w:left="2261" w:hanging="425"/>
      </w:pPr>
      <w:rPr>
        <w:rFonts w:hint="default"/>
        <w:lang w:val="ru-RU" w:eastAsia="ru-RU" w:bidi="ru-RU"/>
      </w:rPr>
    </w:lvl>
    <w:lvl w:ilvl="4" w:tentative="0">
      <w:start w:val="0"/>
      <w:numFmt w:val="bullet"/>
      <w:lvlText w:val="•"/>
      <w:lvlJc w:val="left"/>
      <w:pPr>
        <w:ind w:left="2909" w:hanging="425"/>
      </w:pPr>
      <w:rPr>
        <w:rFonts w:hint="default"/>
        <w:lang w:val="ru-RU" w:eastAsia="ru-RU" w:bidi="ru-RU"/>
      </w:rPr>
    </w:lvl>
    <w:lvl w:ilvl="5" w:tentative="0">
      <w:start w:val="0"/>
      <w:numFmt w:val="bullet"/>
      <w:lvlText w:val="•"/>
      <w:lvlJc w:val="left"/>
      <w:pPr>
        <w:ind w:left="3556" w:hanging="425"/>
      </w:pPr>
      <w:rPr>
        <w:rFonts w:hint="default"/>
        <w:lang w:val="ru-RU" w:eastAsia="ru-RU" w:bidi="ru-RU"/>
      </w:rPr>
    </w:lvl>
    <w:lvl w:ilvl="6" w:tentative="0">
      <w:start w:val="0"/>
      <w:numFmt w:val="bullet"/>
      <w:lvlText w:val="•"/>
      <w:lvlJc w:val="left"/>
      <w:pPr>
        <w:ind w:left="4203" w:hanging="425"/>
      </w:pPr>
      <w:rPr>
        <w:rFonts w:hint="default"/>
        <w:lang w:val="ru-RU" w:eastAsia="ru-RU" w:bidi="ru-RU"/>
      </w:rPr>
    </w:lvl>
    <w:lvl w:ilvl="7" w:tentative="0">
      <w:start w:val="0"/>
      <w:numFmt w:val="bullet"/>
      <w:lvlText w:val="•"/>
      <w:lvlJc w:val="left"/>
      <w:pPr>
        <w:ind w:left="4850" w:hanging="425"/>
      </w:pPr>
      <w:rPr>
        <w:rFonts w:hint="default"/>
        <w:lang w:val="ru-RU" w:eastAsia="ru-RU" w:bidi="ru-RU"/>
      </w:rPr>
    </w:lvl>
    <w:lvl w:ilvl="8" w:tentative="0">
      <w:start w:val="0"/>
      <w:numFmt w:val="bullet"/>
      <w:lvlText w:val="•"/>
      <w:lvlJc w:val="left"/>
      <w:pPr>
        <w:ind w:left="5498" w:hanging="425"/>
      </w:pPr>
      <w:rPr>
        <w:rFonts w:hint="default"/>
        <w:lang w:val="ru-RU" w:eastAsia="ru-RU" w:bidi="ru-RU"/>
      </w:rPr>
    </w:lvl>
  </w:abstractNum>
  <w:abstractNum w:abstractNumId="1">
    <w:nsid w:val="B5E306ED"/>
    <w:multiLevelType w:val="multilevel"/>
    <w:tmpl w:val="B5E306ED"/>
    <w:lvl w:ilvl="0" w:tentative="0">
      <w:start w:val="2"/>
      <w:numFmt w:val="decimal"/>
      <w:lvlText w:val="%1"/>
      <w:lvlJc w:val="left"/>
      <w:pPr>
        <w:ind w:left="1506" w:hanging="550"/>
        <w:jc w:val="left"/>
      </w:pPr>
      <w:rPr>
        <w:rFonts w:hint="default"/>
        <w:lang w:val="ru-RU" w:eastAsia="ru-RU" w:bidi="ru-RU"/>
      </w:rPr>
    </w:lvl>
    <w:lvl w:ilvl="1" w:tentative="0">
      <w:start w:val="1"/>
      <w:numFmt w:val="decimal"/>
      <w:lvlText w:val="%1.%2"/>
      <w:lvlJc w:val="left"/>
      <w:pPr>
        <w:ind w:left="1506" w:hanging="550"/>
        <w:jc w:val="left"/>
      </w:pPr>
      <w:rPr>
        <w:rFonts w:hint="default"/>
        <w:lang w:val="ru-RU" w:eastAsia="ru-RU" w:bidi="ru-RU"/>
      </w:rPr>
    </w:lvl>
    <w:lvl w:ilvl="2" w:tentative="0">
      <w:start w:val="1"/>
      <w:numFmt w:val="decimal"/>
      <w:lvlText w:val="%1.%2.%3."/>
      <w:lvlJc w:val="left"/>
      <w:pPr>
        <w:ind w:left="1506" w:hanging="550"/>
        <w:jc w:val="right"/>
      </w:pPr>
      <w:rPr>
        <w:rFonts w:hint="default" w:ascii="Times New Roman" w:hAnsi="Times New Roman" w:eastAsia="Times New Roman" w:cs="Times New Roman"/>
        <w:b/>
        <w:bCs/>
        <w:spacing w:val="-1"/>
        <w:w w:val="100"/>
        <w:sz w:val="22"/>
        <w:szCs w:val="22"/>
        <w:lang w:val="ru-RU" w:eastAsia="ru-RU" w:bidi="ru-RU"/>
      </w:rPr>
    </w:lvl>
    <w:lvl w:ilvl="3" w:tentative="0">
      <w:start w:val="0"/>
      <w:numFmt w:val="bullet"/>
      <w:lvlText w:val="•"/>
      <w:lvlJc w:val="left"/>
      <w:pPr>
        <w:ind w:left="3087" w:hanging="550"/>
      </w:pPr>
      <w:rPr>
        <w:rFonts w:hint="default"/>
        <w:lang w:val="ru-RU" w:eastAsia="ru-RU" w:bidi="ru-RU"/>
      </w:rPr>
    </w:lvl>
    <w:lvl w:ilvl="4" w:tentative="0">
      <w:start w:val="0"/>
      <w:numFmt w:val="bullet"/>
      <w:lvlText w:val="•"/>
      <w:lvlJc w:val="left"/>
      <w:pPr>
        <w:ind w:left="3617" w:hanging="550"/>
      </w:pPr>
      <w:rPr>
        <w:rFonts w:hint="default"/>
        <w:lang w:val="ru-RU" w:eastAsia="ru-RU" w:bidi="ru-RU"/>
      </w:rPr>
    </w:lvl>
    <w:lvl w:ilvl="5" w:tentative="0">
      <w:start w:val="0"/>
      <w:numFmt w:val="bullet"/>
      <w:lvlText w:val="•"/>
      <w:lvlJc w:val="left"/>
      <w:pPr>
        <w:ind w:left="4146" w:hanging="550"/>
      </w:pPr>
      <w:rPr>
        <w:rFonts w:hint="default"/>
        <w:lang w:val="ru-RU" w:eastAsia="ru-RU" w:bidi="ru-RU"/>
      </w:rPr>
    </w:lvl>
    <w:lvl w:ilvl="6" w:tentative="0">
      <w:start w:val="0"/>
      <w:numFmt w:val="bullet"/>
      <w:lvlText w:val="•"/>
      <w:lvlJc w:val="left"/>
      <w:pPr>
        <w:ind w:left="4675" w:hanging="550"/>
      </w:pPr>
      <w:rPr>
        <w:rFonts w:hint="default"/>
        <w:lang w:val="ru-RU" w:eastAsia="ru-RU" w:bidi="ru-RU"/>
      </w:rPr>
    </w:lvl>
    <w:lvl w:ilvl="7" w:tentative="0">
      <w:start w:val="0"/>
      <w:numFmt w:val="bullet"/>
      <w:lvlText w:val="•"/>
      <w:lvlJc w:val="left"/>
      <w:pPr>
        <w:ind w:left="5204" w:hanging="550"/>
      </w:pPr>
      <w:rPr>
        <w:rFonts w:hint="default"/>
        <w:lang w:val="ru-RU" w:eastAsia="ru-RU" w:bidi="ru-RU"/>
      </w:rPr>
    </w:lvl>
    <w:lvl w:ilvl="8" w:tentative="0">
      <w:start w:val="0"/>
      <w:numFmt w:val="bullet"/>
      <w:lvlText w:val="•"/>
      <w:lvlJc w:val="left"/>
      <w:pPr>
        <w:ind w:left="5734" w:hanging="550"/>
      </w:pPr>
      <w:rPr>
        <w:rFonts w:hint="default"/>
        <w:lang w:val="ru-RU" w:eastAsia="ru-RU" w:bidi="ru-RU"/>
      </w:rPr>
    </w:lvl>
  </w:abstractNum>
  <w:abstractNum w:abstractNumId="2">
    <w:nsid w:val="BF205925"/>
    <w:multiLevelType w:val="multilevel"/>
    <w:tmpl w:val="BF205925"/>
    <w:lvl w:ilvl="0" w:tentative="0">
      <w:start w:val="2"/>
      <w:numFmt w:val="decimal"/>
      <w:lvlText w:val="%1."/>
      <w:lvlJc w:val="left"/>
      <w:pPr>
        <w:ind w:left="586" w:hanging="221"/>
        <w:jc w:val="right"/>
      </w:pPr>
      <w:rPr>
        <w:rFonts w:hint="default" w:ascii="Times New Roman" w:hAnsi="Times New Roman" w:eastAsia="Times New Roman" w:cs="Times New Roman"/>
        <w:b/>
        <w:bCs/>
        <w:w w:val="100"/>
        <w:sz w:val="22"/>
        <w:szCs w:val="22"/>
        <w:lang w:val="ru-RU" w:eastAsia="ru-RU" w:bidi="ru-RU"/>
      </w:rPr>
    </w:lvl>
    <w:lvl w:ilvl="1" w:tentative="0">
      <w:start w:val="1"/>
      <w:numFmt w:val="decimal"/>
      <w:lvlText w:val="%1.%2."/>
      <w:lvlJc w:val="left"/>
      <w:pPr>
        <w:ind w:left="2303" w:hanging="387"/>
        <w:jc w:val="left"/>
      </w:pPr>
      <w:rPr>
        <w:rFonts w:hint="default" w:ascii="Times New Roman" w:hAnsi="Times New Roman" w:eastAsia="Times New Roman" w:cs="Times New Roman"/>
        <w:b/>
        <w:bCs/>
        <w:w w:val="100"/>
        <w:sz w:val="22"/>
        <w:szCs w:val="22"/>
        <w:lang w:val="ru-RU" w:eastAsia="ru-RU" w:bidi="ru-RU"/>
      </w:rPr>
    </w:lvl>
    <w:lvl w:ilvl="2" w:tentative="0">
      <w:start w:val="0"/>
      <w:numFmt w:val="bullet"/>
      <w:lvlText w:val="•"/>
      <w:lvlJc w:val="left"/>
      <w:pPr>
        <w:ind w:left="2300" w:hanging="387"/>
      </w:pPr>
      <w:rPr>
        <w:rFonts w:hint="default"/>
        <w:lang w:val="ru-RU" w:eastAsia="ru-RU" w:bidi="ru-RU"/>
      </w:rPr>
    </w:lvl>
    <w:lvl w:ilvl="3" w:tentative="0">
      <w:start w:val="0"/>
      <w:numFmt w:val="bullet"/>
      <w:lvlText w:val="•"/>
      <w:lvlJc w:val="left"/>
      <w:pPr>
        <w:ind w:left="2861" w:hanging="387"/>
      </w:pPr>
      <w:rPr>
        <w:rFonts w:hint="default"/>
        <w:lang w:val="ru-RU" w:eastAsia="ru-RU" w:bidi="ru-RU"/>
      </w:rPr>
    </w:lvl>
    <w:lvl w:ilvl="4" w:tentative="0">
      <w:start w:val="0"/>
      <w:numFmt w:val="bullet"/>
      <w:lvlText w:val="•"/>
      <w:lvlJc w:val="left"/>
      <w:pPr>
        <w:ind w:left="3423" w:hanging="387"/>
      </w:pPr>
      <w:rPr>
        <w:rFonts w:hint="default"/>
        <w:lang w:val="ru-RU" w:eastAsia="ru-RU" w:bidi="ru-RU"/>
      </w:rPr>
    </w:lvl>
    <w:lvl w:ilvl="5" w:tentative="0">
      <w:start w:val="0"/>
      <w:numFmt w:val="bullet"/>
      <w:lvlText w:val="•"/>
      <w:lvlJc w:val="left"/>
      <w:pPr>
        <w:ind w:left="3984" w:hanging="387"/>
      </w:pPr>
      <w:rPr>
        <w:rFonts w:hint="default"/>
        <w:lang w:val="ru-RU" w:eastAsia="ru-RU" w:bidi="ru-RU"/>
      </w:rPr>
    </w:lvl>
    <w:lvl w:ilvl="6" w:tentative="0">
      <w:start w:val="0"/>
      <w:numFmt w:val="bullet"/>
      <w:lvlText w:val="•"/>
      <w:lvlJc w:val="left"/>
      <w:pPr>
        <w:ind w:left="4546" w:hanging="387"/>
      </w:pPr>
      <w:rPr>
        <w:rFonts w:hint="default"/>
        <w:lang w:val="ru-RU" w:eastAsia="ru-RU" w:bidi="ru-RU"/>
      </w:rPr>
    </w:lvl>
    <w:lvl w:ilvl="7" w:tentative="0">
      <w:start w:val="0"/>
      <w:numFmt w:val="bullet"/>
      <w:lvlText w:val="•"/>
      <w:lvlJc w:val="left"/>
      <w:pPr>
        <w:ind w:left="5108" w:hanging="387"/>
      </w:pPr>
      <w:rPr>
        <w:rFonts w:hint="default"/>
        <w:lang w:val="ru-RU" w:eastAsia="ru-RU" w:bidi="ru-RU"/>
      </w:rPr>
    </w:lvl>
    <w:lvl w:ilvl="8" w:tentative="0">
      <w:start w:val="0"/>
      <w:numFmt w:val="bullet"/>
      <w:lvlText w:val="•"/>
      <w:lvlJc w:val="left"/>
      <w:pPr>
        <w:ind w:left="5669" w:hanging="387"/>
      </w:pPr>
      <w:rPr>
        <w:rFonts w:hint="default"/>
        <w:lang w:val="ru-RU" w:eastAsia="ru-RU" w:bidi="ru-RU"/>
      </w:rPr>
    </w:lvl>
  </w:abstractNum>
  <w:abstractNum w:abstractNumId="3">
    <w:nsid w:val="C8879AEF"/>
    <w:multiLevelType w:val="multilevel"/>
    <w:tmpl w:val="C8879AEF"/>
    <w:lvl w:ilvl="0" w:tentative="0">
      <w:start w:val="1"/>
      <w:numFmt w:val="decimal"/>
      <w:lvlText w:val="%1."/>
      <w:lvlJc w:val="left"/>
      <w:pPr>
        <w:ind w:left="313" w:hanging="348"/>
        <w:jc w:val="left"/>
      </w:pPr>
      <w:rPr>
        <w:rFonts w:hint="default" w:ascii="Times New Roman" w:hAnsi="Times New Roman" w:eastAsia="Times New Roman" w:cs="Times New Roman"/>
        <w:w w:val="100"/>
        <w:sz w:val="22"/>
        <w:szCs w:val="22"/>
        <w:lang w:val="ru-RU" w:eastAsia="ru-RU" w:bidi="ru-RU"/>
      </w:rPr>
    </w:lvl>
    <w:lvl w:ilvl="1" w:tentative="0">
      <w:start w:val="0"/>
      <w:numFmt w:val="bullet"/>
      <w:lvlText w:val="•"/>
      <w:lvlJc w:val="left"/>
      <w:pPr>
        <w:ind w:left="967" w:hanging="348"/>
      </w:pPr>
      <w:rPr>
        <w:rFonts w:hint="default"/>
        <w:lang w:val="ru-RU" w:eastAsia="ru-RU" w:bidi="ru-RU"/>
      </w:rPr>
    </w:lvl>
    <w:lvl w:ilvl="2" w:tentative="0">
      <w:start w:val="0"/>
      <w:numFmt w:val="bullet"/>
      <w:lvlText w:val="•"/>
      <w:lvlJc w:val="left"/>
      <w:pPr>
        <w:ind w:left="1614" w:hanging="348"/>
      </w:pPr>
      <w:rPr>
        <w:rFonts w:hint="default"/>
        <w:lang w:val="ru-RU" w:eastAsia="ru-RU" w:bidi="ru-RU"/>
      </w:rPr>
    </w:lvl>
    <w:lvl w:ilvl="3" w:tentative="0">
      <w:start w:val="0"/>
      <w:numFmt w:val="bullet"/>
      <w:lvlText w:val="•"/>
      <w:lvlJc w:val="left"/>
      <w:pPr>
        <w:ind w:left="2261" w:hanging="348"/>
      </w:pPr>
      <w:rPr>
        <w:rFonts w:hint="default"/>
        <w:lang w:val="ru-RU" w:eastAsia="ru-RU" w:bidi="ru-RU"/>
      </w:rPr>
    </w:lvl>
    <w:lvl w:ilvl="4" w:tentative="0">
      <w:start w:val="0"/>
      <w:numFmt w:val="bullet"/>
      <w:lvlText w:val="•"/>
      <w:lvlJc w:val="left"/>
      <w:pPr>
        <w:ind w:left="2909" w:hanging="348"/>
      </w:pPr>
      <w:rPr>
        <w:rFonts w:hint="default"/>
        <w:lang w:val="ru-RU" w:eastAsia="ru-RU" w:bidi="ru-RU"/>
      </w:rPr>
    </w:lvl>
    <w:lvl w:ilvl="5" w:tentative="0">
      <w:start w:val="0"/>
      <w:numFmt w:val="bullet"/>
      <w:lvlText w:val="•"/>
      <w:lvlJc w:val="left"/>
      <w:pPr>
        <w:ind w:left="3556" w:hanging="348"/>
      </w:pPr>
      <w:rPr>
        <w:rFonts w:hint="default"/>
        <w:lang w:val="ru-RU" w:eastAsia="ru-RU" w:bidi="ru-RU"/>
      </w:rPr>
    </w:lvl>
    <w:lvl w:ilvl="6" w:tentative="0">
      <w:start w:val="0"/>
      <w:numFmt w:val="bullet"/>
      <w:lvlText w:val="•"/>
      <w:lvlJc w:val="left"/>
      <w:pPr>
        <w:ind w:left="4203" w:hanging="348"/>
      </w:pPr>
      <w:rPr>
        <w:rFonts w:hint="default"/>
        <w:lang w:val="ru-RU" w:eastAsia="ru-RU" w:bidi="ru-RU"/>
      </w:rPr>
    </w:lvl>
    <w:lvl w:ilvl="7" w:tentative="0">
      <w:start w:val="0"/>
      <w:numFmt w:val="bullet"/>
      <w:lvlText w:val="•"/>
      <w:lvlJc w:val="left"/>
      <w:pPr>
        <w:ind w:left="4850" w:hanging="348"/>
      </w:pPr>
      <w:rPr>
        <w:rFonts w:hint="default"/>
        <w:lang w:val="ru-RU" w:eastAsia="ru-RU" w:bidi="ru-RU"/>
      </w:rPr>
    </w:lvl>
    <w:lvl w:ilvl="8" w:tentative="0">
      <w:start w:val="0"/>
      <w:numFmt w:val="bullet"/>
      <w:lvlText w:val="•"/>
      <w:lvlJc w:val="left"/>
      <w:pPr>
        <w:ind w:left="5498" w:hanging="348"/>
      </w:pPr>
      <w:rPr>
        <w:rFonts w:hint="default"/>
        <w:lang w:val="ru-RU" w:eastAsia="ru-RU" w:bidi="ru-RU"/>
      </w:rPr>
    </w:lvl>
  </w:abstractNum>
  <w:abstractNum w:abstractNumId="4">
    <w:nsid w:val="CF092B84"/>
    <w:multiLevelType w:val="multilevel"/>
    <w:tmpl w:val="CF092B84"/>
    <w:lvl w:ilvl="0" w:tentative="0">
      <w:start w:val="1"/>
      <w:numFmt w:val="decimal"/>
      <w:lvlText w:val="%1."/>
      <w:lvlJc w:val="left"/>
      <w:pPr>
        <w:ind w:left="1242" w:hanging="221"/>
        <w:jc w:val="left"/>
      </w:pPr>
      <w:rPr>
        <w:rFonts w:hint="default" w:ascii="Times New Roman" w:hAnsi="Times New Roman" w:eastAsia="Times New Roman" w:cs="Times New Roman"/>
        <w:w w:val="100"/>
        <w:sz w:val="22"/>
        <w:szCs w:val="22"/>
        <w:lang w:val="ru-RU" w:eastAsia="ru-RU" w:bidi="ru-RU"/>
      </w:rPr>
    </w:lvl>
    <w:lvl w:ilvl="1" w:tentative="0">
      <w:start w:val="0"/>
      <w:numFmt w:val="bullet"/>
      <w:lvlText w:val="•"/>
      <w:lvlJc w:val="left"/>
      <w:pPr>
        <w:ind w:left="1795" w:hanging="221"/>
      </w:pPr>
      <w:rPr>
        <w:rFonts w:hint="default"/>
        <w:lang w:val="ru-RU" w:eastAsia="ru-RU" w:bidi="ru-RU"/>
      </w:rPr>
    </w:lvl>
    <w:lvl w:ilvl="2" w:tentative="0">
      <w:start w:val="0"/>
      <w:numFmt w:val="bullet"/>
      <w:lvlText w:val="•"/>
      <w:lvlJc w:val="left"/>
      <w:pPr>
        <w:ind w:left="2350" w:hanging="221"/>
      </w:pPr>
      <w:rPr>
        <w:rFonts w:hint="default"/>
        <w:lang w:val="ru-RU" w:eastAsia="ru-RU" w:bidi="ru-RU"/>
      </w:rPr>
    </w:lvl>
    <w:lvl w:ilvl="3" w:tentative="0">
      <w:start w:val="0"/>
      <w:numFmt w:val="bullet"/>
      <w:lvlText w:val="•"/>
      <w:lvlJc w:val="left"/>
      <w:pPr>
        <w:ind w:left="2905" w:hanging="221"/>
      </w:pPr>
      <w:rPr>
        <w:rFonts w:hint="default"/>
        <w:lang w:val="ru-RU" w:eastAsia="ru-RU" w:bidi="ru-RU"/>
      </w:rPr>
    </w:lvl>
    <w:lvl w:ilvl="4" w:tentative="0">
      <w:start w:val="0"/>
      <w:numFmt w:val="bullet"/>
      <w:lvlText w:val="•"/>
      <w:lvlJc w:val="left"/>
      <w:pPr>
        <w:ind w:left="3461" w:hanging="221"/>
      </w:pPr>
      <w:rPr>
        <w:rFonts w:hint="default"/>
        <w:lang w:val="ru-RU" w:eastAsia="ru-RU" w:bidi="ru-RU"/>
      </w:rPr>
    </w:lvl>
    <w:lvl w:ilvl="5" w:tentative="0">
      <w:start w:val="0"/>
      <w:numFmt w:val="bullet"/>
      <w:lvlText w:val="•"/>
      <w:lvlJc w:val="left"/>
      <w:pPr>
        <w:ind w:left="4016" w:hanging="221"/>
      </w:pPr>
      <w:rPr>
        <w:rFonts w:hint="default"/>
        <w:lang w:val="ru-RU" w:eastAsia="ru-RU" w:bidi="ru-RU"/>
      </w:rPr>
    </w:lvl>
    <w:lvl w:ilvl="6" w:tentative="0">
      <w:start w:val="0"/>
      <w:numFmt w:val="bullet"/>
      <w:lvlText w:val="•"/>
      <w:lvlJc w:val="left"/>
      <w:pPr>
        <w:ind w:left="4571" w:hanging="221"/>
      </w:pPr>
      <w:rPr>
        <w:rFonts w:hint="default"/>
        <w:lang w:val="ru-RU" w:eastAsia="ru-RU" w:bidi="ru-RU"/>
      </w:rPr>
    </w:lvl>
    <w:lvl w:ilvl="7" w:tentative="0">
      <w:start w:val="0"/>
      <w:numFmt w:val="bullet"/>
      <w:lvlText w:val="•"/>
      <w:lvlJc w:val="left"/>
      <w:pPr>
        <w:ind w:left="5126" w:hanging="221"/>
      </w:pPr>
      <w:rPr>
        <w:rFonts w:hint="default"/>
        <w:lang w:val="ru-RU" w:eastAsia="ru-RU" w:bidi="ru-RU"/>
      </w:rPr>
    </w:lvl>
    <w:lvl w:ilvl="8" w:tentative="0">
      <w:start w:val="0"/>
      <w:numFmt w:val="bullet"/>
      <w:lvlText w:val="•"/>
      <w:lvlJc w:val="left"/>
      <w:pPr>
        <w:ind w:left="5682" w:hanging="221"/>
      </w:pPr>
      <w:rPr>
        <w:rFonts w:hint="default"/>
        <w:lang w:val="ru-RU" w:eastAsia="ru-RU" w:bidi="ru-RU"/>
      </w:rPr>
    </w:lvl>
  </w:abstractNum>
  <w:abstractNum w:abstractNumId="5">
    <w:nsid w:val="0053208E"/>
    <w:multiLevelType w:val="multilevel"/>
    <w:tmpl w:val="0053208E"/>
    <w:lvl w:ilvl="0" w:tentative="0">
      <w:start w:val="0"/>
      <w:numFmt w:val="bullet"/>
      <w:lvlText w:val="-"/>
      <w:lvlJc w:val="left"/>
      <w:pPr>
        <w:ind w:left="313" w:hanging="125"/>
      </w:pPr>
      <w:rPr>
        <w:rFonts w:hint="default" w:ascii="Times New Roman" w:hAnsi="Times New Roman" w:eastAsia="Times New Roman" w:cs="Times New Roman"/>
        <w:w w:val="100"/>
        <w:sz w:val="22"/>
        <w:szCs w:val="22"/>
        <w:lang w:val="ru-RU" w:eastAsia="ru-RU" w:bidi="ru-RU"/>
      </w:rPr>
    </w:lvl>
    <w:lvl w:ilvl="1" w:tentative="0">
      <w:start w:val="0"/>
      <w:numFmt w:val="bullet"/>
      <w:lvlText w:val="•"/>
      <w:lvlJc w:val="left"/>
      <w:pPr>
        <w:ind w:left="967" w:hanging="125"/>
      </w:pPr>
      <w:rPr>
        <w:rFonts w:hint="default"/>
        <w:lang w:val="ru-RU" w:eastAsia="ru-RU" w:bidi="ru-RU"/>
      </w:rPr>
    </w:lvl>
    <w:lvl w:ilvl="2" w:tentative="0">
      <w:start w:val="0"/>
      <w:numFmt w:val="bullet"/>
      <w:lvlText w:val="•"/>
      <w:lvlJc w:val="left"/>
      <w:pPr>
        <w:ind w:left="1614" w:hanging="125"/>
      </w:pPr>
      <w:rPr>
        <w:rFonts w:hint="default"/>
        <w:lang w:val="ru-RU" w:eastAsia="ru-RU" w:bidi="ru-RU"/>
      </w:rPr>
    </w:lvl>
    <w:lvl w:ilvl="3" w:tentative="0">
      <w:start w:val="0"/>
      <w:numFmt w:val="bullet"/>
      <w:lvlText w:val="•"/>
      <w:lvlJc w:val="left"/>
      <w:pPr>
        <w:ind w:left="2261" w:hanging="125"/>
      </w:pPr>
      <w:rPr>
        <w:rFonts w:hint="default"/>
        <w:lang w:val="ru-RU" w:eastAsia="ru-RU" w:bidi="ru-RU"/>
      </w:rPr>
    </w:lvl>
    <w:lvl w:ilvl="4" w:tentative="0">
      <w:start w:val="0"/>
      <w:numFmt w:val="bullet"/>
      <w:lvlText w:val="•"/>
      <w:lvlJc w:val="left"/>
      <w:pPr>
        <w:ind w:left="2909" w:hanging="125"/>
      </w:pPr>
      <w:rPr>
        <w:rFonts w:hint="default"/>
        <w:lang w:val="ru-RU" w:eastAsia="ru-RU" w:bidi="ru-RU"/>
      </w:rPr>
    </w:lvl>
    <w:lvl w:ilvl="5" w:tentative="0">
      <w:start w:val="0"/>
      <w:numFmt w:val="bullet"/>
      <w:lvlText w:val="•"/>
      <w:lvlJc w:val="left"/>
      <w:pPr>
        <w:ind w:left="3556" w:hanging="125"/>
      </w:pPr>
      <w:rPr>
        <w:rFonts w:hint="default"/>
        <w:lang w:val="ru-RU" w:eastAsia="ru-RU" w:bidi="ru-RU"/>
      </w:rPr>
    </w:lvl>
    <w:lvl w:ilvl="6" w:tentative="0">
      <w:start w:val="0"/>
      <w:numFmt w:val="bullet"/>
      <w:lvlText w:val="•"/>
      <w:lvlJc w:val="left"/>
      <w:pPr>
        <w:ind w:left="4203" w:hanging="125"/>
      </w:pPr>
      <w:rPr>
        <w:rFonts w:hint="default"/>
        <w:lang w:val="ru-RU" w:eastAsia="ru-RU" w:bidi="ru-RU"/>
      </w:rPr>
    </w:lvl>
    <w:lvl w:ilvl="7" w:tentative="0">
      <w:start w:val="0"/>
      <w:numFmt w:val="bullet"/>
      <w:lvlText w:val="•"/>
      <w:lvlJc w:val="left"/>
      <w:pPr>
        <w:ind w:left="4850" w:hanging="125"/>
      </w:pPr>
      <w:rPr>
        <w:rFonts w:hint="default"/>
        <w:lang w:val="ru-RU" w:eastAsia="ru-RU" w:bidi="ru-RU"/>
      </w:rPr>
    </w:lvl>
    <w:lvl w:ilvl="8" w:tentative="0">
      <w:start w:val="0"/>
      <w:numFmt w:val="bullet"/>
      <w:lvlText w:val="•"/>
      <w:lvlJc w:val="left"/>
      <w:pPr>
        <w:ind w:left="5498" w:hanging="125"/>
      </w:pPr>
      <w:rPr>
        <w:rFonts w:hint="default"/>
        <w:lang w:val="ru-RU" w:eastAsia="ru-RU" w:bidi="ru-RU"/>
      </w:rPr>
    </w:lvl>
  </w:abstractNum>
  <w:abstractNum w:abstractNumId="6">
    <w:nsid w:val="0248C179"/>
    <w:multiLevelType w:val="multilevel"/>
    <w:tmpl w:val="0248C179"/>
    <w:lvl w:ilvl="0" w:tentative="0">
      <w:start w:val="1"/>
      <w:numFmt w:val="decimal"/>
      <w:lvlText w:val="%1)"/>
      <w:lvlJc w:val="left"/>
      <w:pPr>
        <w:ind w:left="313" w:hanging="425"/>
        <w:jc w:val="left"/>
      </w:pPr>
      <w:rPr>
        <w:rFonts w:hint="default" w:ascii="Times New Roman" w:hAnsi="Times New Roman" w:eastAsia="Times New Roman" w:cs="Times New Roman"/>
        <w:w w:val="100"/>
        <w:sz w:val="22"/>
        <w:szCs w:val="22"/>
        <w:lang w:val="ru-RU" w:eastAsia="ru-RU" w:bidi="ru-RU"/>
      </w:rPr>
    </w:lvl>
    <w:lvl w:ilvl="1" w:tentative="0">
      <w:start w:val="0"/>
      <w:numFmt w:val="bullet"/>
      <w:lvlText w:val="•"/>
      <w:lvlJc w:val="left"/>
      <w:pPr>
        <w:ind w:left="967" w:hanging="425"/>
      </w:pPr>
      <w:rPr>
        <w:rFonts w:hint="default"/>
        <w:lang w:val="ru-RU" w:eastAsia="ru-RU" w:bidi="ru-RU"/>
      </w:rPr>
    </w:lvl>
    <w:lvl w:ilvl="2" w:tentative="0">
      <w:start w:val="0"/>
      <w:numFmt w:val="bullet"/>
      <w:lvlText w:val="•"/>
      <w:lvlJc w:val="left"/>
      <w:pPr>
        <w:ind w:left="1614" w:hanging="425"/>
      </w:pPr>
      <w:rPr>
        <w:rFonts w:hint="default"/>
        <w:lang w:val="ru-RU" w:eastAsia="ru-RU" w:bidi="ru-RU"/>
      </w:rPr>
    </w:lvl>
    <w:lvl w:ilvl="3" w:tentative="0">
      <w:start w:val="0"/>
      <w:numFmt w:val="bullet"/>
      <w:lvlText w:val="•"/>
      <w:lvlJc w:val="left"/>
      <w:pPr>
        <w:ind w:left="2261" w:hanging="425"/>
      </w:pPr>
      <w:rPr>
        <w:rFonts w:hint="default"/>
        <w:lang w:val="ru-RU" w:eastAsia="ru-RU" w:bidi="ru-RU"/>
      </w:rPr>
    </w:lvl>
    <w:lvl w:ilvl="4" w:tentative="0">
      <w:start w:val="0"/>
      <w:numFmt w:val="bullet"/>
      <w:lvlText w:val="•"/>
      <w:lvlJc w:val="left"/>
      <w:pPr>
        <w:ind w:left="2909" w:hanging="425"/>
      </w:pPr>
      <w:rPr>
        <w:rFonts w:hint="default"/>
        <w:lang w:val="ru-RU" w:eastAsia="ru-RU" w:bidi="ru-RU"/>
      </w:rPr>
    </w:lvl>
    <w:lvl w:ilvl="5" w:tentative="0">
      <w:start w:val="0"/>
      <w:numFmt w:val="bullet"/>
      <w:lvlText w:val="•"/>
      <w:lvlJc w:val="left"/>
      <w:pPr>
        <w:ind w:left="3556" w:hanging="425"/>
      </w:pPr>
      <w:rPr>
        <w:rFonts w:hint="default"/>
        <w:lang w:val="ru-RU" w:eastAsia="ru-RU" w:bidi="ru-RU"/>
      </w:rPr>
    </w:lvl>
    <w:lvl w:ilvl="6" w:tentative="0">
      <w:start w:val="0"/>
      <w:numFmt w:val="bullet"/>
      <w:lvlText w:val="•"/>
      <w:lvlJc w:val="left"/>
      <w:pPr>
        <w:ind w:left="4203" w:hanging="425"/>
      </w:pPr>
      <w:rPr>
        <w:rFonts w:hint="default"/>
        <w:lang w:val="ru-RU" w:eastAsia="ru-RU" w:bidi="ru-RU"/>
      </w:rPr>
    </w:lvl>
    <w:lvl w:ilvl="7" w:tentative="0">
      <w:start w:val="0"/>
      <w:numFmt w:val="bullet"/>
      <w:lvlText w:val="•"/>
      <w:lvlJc w:val="left"/>
      <w:pPr>
        <w:ind w:left="4850" w:hanging="425"/>
      </w:pPr>
      <w:rPr>
        <w:rFonts w:hint="default"/>
        <w:lang w:val="ru-RU" w:eastAsia="ru-RU" w:bidi="ru-RU"/>
      </w:rPr>
    </w:lvl>
    <w:lvl w:ilvl="8" w:tentative="0">
      <w:start w:val="0"/>
      <w:numFmt w:val="bullet"/>
      <w:lvlText w:val="•"/>
      <w:lvlJc w:val="left"/>
      <w:pPr>
        <w:ind w:left="5498" w:hanging="425"/>
      </w:pPr>
      <w:rPr>
        <w:rFonts w:hint="default"/>
        <w:lang w:val="ru-RU" w:eastAsia="ru-RU" w:bidi="ru-RU"/>
      </w:rPr>
    </w:lvl>
  </w:abstractNum>
  <w:abstractNum w:abstractNumId="7">
    <w:nsid w:val="03D62ECE"/>
    <w:multiLevelType w:val="multilevel"/>
    <w:tmpl w:val="03D62ECE"/>
    <w:lvl w:ilvl="0" w:tentative="0">
      <w:start w:val="3"/>
      <w:numFmt w:val="decimal"/>
      <w:lvlText w:val="%1"/>
      <w:lvlJc w:val="left"/>
      <w:pPr>
        <w:ind w:left="1647" w:hanging="387"/>
        <w:jc w:val="left"/>
      </w:pPr>
      <w:rPr>
        <w:rFonts w:hint="default"/>
        <w:lang w:val="ru-RU" w:eastAsia="ru-RU" w:bidi="ru-RU"/>
      </w:rPr>
    </w:lvl>
    <w:lvl w:ilvl="1" w:tentative="0">
      <w:start w:val="1"/>
      <w:numFmt w:val="decimal"/>
      <w:lvlText w:val="%1.%2."/>
      <w:lvlJc w:val="left"/>
      <w:pPr>
        <w:ind w:left="1647" w:hanging="387"/>
        <w:jc w:val="right"/>
      </w:pPr>
      <w:rPr>
        <w:rFonts w:hint="default" w:ascii="Times New Roman" w:hAnsi="Times New Roman" w:eastAsia="Times New Roman" w:cs="Times New Roman"/>
        <w:b/>
        <w:bCs/>
        <w:w w:val="100"/>
        <w:sz w:val="22"/>
        <w:szCs w:val="22"/>
        <w:lang w:val="ru-RU" w:eastAsia="ru-RU" w:bidi="ru-RU"/>
      </w:rPr>
    </w:lvl>
    <w:lvl w:ilvl="2" w:tentative="0">
      <w:start w:val="0"/>
      <w:numFmt w:val="bullet"/>
      <w:lvlText w:val="•"/>
      <w:lvlJc w:val="left"/>
      <w:pPr>
        <w:ind w:left="2670" w:hanging="387"/>
      </w:pPr>
      <w:rPr>
        <w:rFonts w:hint="default"/>
        <w:lang w:val="ru-RU" w:eastAsia="ru-RU" w:bidi="ru-RU"/>
      </w:rPr>
    </w:lvl>
    <w:lvl w:ilvl="3" w:tentative="0">
      <w:start w:val="0"/>
      <w:numFmt w:val="bullet"/>
      <w:lvlText w:val="•"/>
      <w:lvlJc w:val="left"/>
      <w:pPr>
        <w:ind w:left="3185" w:hanging="387"/>
      </w:pPr>
      <w:rPr>
        <w:rFonts w:hint="default"/>
        <w:lang w:val="ru-RU" w:eastAsia="ru-RU" w:bidi="ru-RU"/>
      </w:rPr>
    </w:lvl>
    <w:lvl w:ilvl="4" w:tentative="0">
      <w:start w:val="0"/>
      <w:numFmt w:val="bullet"/>
      <w:lvlText w:val="•"/>
      <w:lvlJc w:val="left"/>
      <w:pPr>
        <w:ind w:left="3701" w:hanging="387"/>
      </w:pPr>
      <w:rPr>
        <w:rFonts w:hint="default"/>
        <w:lang w:val="ru-RU" w:eastAsia="ru-RU" w:bidi="ru-RU"/>
      </w:rPr>
    </w:lvl>
    <w:lvl w:ilvl="5" w:tentative="0">
      <w:start w:val="0"/>
      <w:numFmt w:val="bullet"/>
      <w:lvlText w:val="•"/>
      <w:lvlJc w:val="left"/>
      <w:pPr>
        <w:ind w:left="4216" w:hanging="387"/>
      </w:pPr>
      <w:rPr>
        <w:rFonts w:hint="default"/>
        <w:lang w:val="ru-RU" w:eastAsia="ru-RU" w:bidi="ru-RU"/>
      </w:rPr>
    </w:lvl>
    <w:lvl w:ilvl="6" w:tentative="0">
      <w:start w:val="0"/>
      <w:numFmt w:val="bullet"/>
      <w:lvlText w:val="•"/>
      <w:lvlJc w:val="left"/>
      <w:pPr>
        <w:ind w:left="4731" w:hanging="387"/>
      </w:pPr>
      <w:rPr>
        <w:rFonts w:hint="default"/>
        <w:lang w:val="ru-RU" w:eastAsia="ru-RU" w:bidi="ru-RU"/>
      </w:rPr>
    </w:lvl>
    <w:lvl w:ilvl="7" w:tentative="0">
      <w:start w:val="0"/>
      <w:numFmt w:val="bullet"/>
      <w:lvlText w:val="•"/>
      <w:lvlJc w:val="left"/>
      <w:pPr>
        <w:ind w:left="5246" w:hanging="387"/>
      </w:pPr>
      <w:rPr>
        <w:rFonts w:hint="default"/>
        <w:lang w:val="ru-RU" w:eastAsia="ru-RU" w:bidi="ru-RU"/>
      </w:rPr>
    </w:lvl>
    <w:lvl w:ilvl="8" w:tentative="0">
      <w:start w:val="0"/>
      <w:numFmt w:val="bullet"/>
      <w:lvlText w:val="•"/>
      <w:lvlJc w:val="left"/>
      <w:pPr>
        <w:ind w:left="5762" w:hanging="387"/>
      </w:pPr>
      <w:rPr>
        <w:rFonts w:hint="default"/>
        <w:lang w:val="ru-RU" w:eastAsia="ru-RU" w:bidi="ru-RU"/>
      </w:rPr>
    </w:lvl>
  </w:abstractNum>
  <w:abstractNum w:abstractNumId="8">
    <w:nsid w:val="25B654F3"/>
    <w:multiLevelType w:val="multilevel"/>
    <w:tmpl w:val="25B654F3"/>
    <w:lvl w:ilvl="0" w:tentative="0">
      <w:start w:val="2"/>
      <w:numFmt w:val="decimal"/>
      <w:lvlText w:val="%1-"/>
      <w:lvlJc w:val="left"/>
      <w:pPr>
        <w:ind w:left="498" w:hanging="185"/>
        <w:jc w:val="left"/>
      </w:pPr>
      <w:rPr>
        <w:rFonts w:hint="default" w:ascii="Times New Roman" w:hAnsi="Times New Roman" w:eastAsia="Times New Roman" w:cs="Times New Roman"/>
        <w:spacing w:val="-4"/>
        <w:w w:val="100"/>
        <w:sz w:val="20"/>
        <w:szCs w:val="20"/>
        <w:lang w:val="ru-RU" w:eastAsia="ru-RU" w:bidi="ru-RU"/>
      </w:rPr>
    </w:lvl>
    <w:lvl w:ilvl="1" w:tentative="0">
      <w:start w:val="1"/>
      <w:numFmt w:val="decimal"/>
      <w:lvlText w:val="%2)"/>
      <w:lvlJc w:val="left"/>
      <w:pPr>
        <w:ind w:left="313" w:hanging="425"/>
        <w:jc w:val="left"/>
      </w:pPr>
      <w:rPr>
        <w:rFonts w:hint="default" w:ascii="Times New Roman" w:hAnsi="Times New Roman" w:eastAsia="Times New Roman" w:cs="Times New Roman"/>
        <w:w w:val="100"/>
        <w:sz w:val="22"/>
        <w:szCs w:val="22"/>
        <w:lang w:val="ru-RU" w:eastAsia="ru-RU" w:bidi="ru-RU"/>
      </w:rPr>
    </w:lvl>
    <w:lvl w:ilvl="2" w:tentative="0">
      <w:start w:val="0"/>
      <w:numFmt w:val="bullet"/>
      <w:lvlText w:val="•"/>
      <w:lvlJc w:val="left"/>
      <w:pPr>
        <w:ind w:left="1199" w:hanging="425"/>
      </w:pPr>
      <w:rPr>
        <w:rFonts w:hint="default"/>
        <w:lang w:val="ru-RU" w:eastAsia="ru-RU" w:bidi="ru-RU"/>
      </w:rPr>
    </w:lvl>
    <w:lvl w:ilvl="3" w:tentative="0">
      <w:start w:val="0"/>
      <w:numFmt w:val="bullet"/>
      <w:lvlText w:val="•"/>
      <w:lvlJc w:val="left"/>
      <w:pPr>
        <w:ind w:left="1898" w:hanging="425"/>
      </w:pPr>
      <w:rPr>
        <w:rFonts w:hint="default"/>
        <w:lang w:val="ru-RU" w:eastAsia="ru-RU" w:bidi="ru-RU"/>
      </w:rPr>
    </w:lvl>
    <w:lvl w:ilvl="4" w:tentative="0">
      <w:start w:val="0"/>
      <w:numFmt w:val="bullet"/>
      <w:lvlText w:val="•"/>
      <w:lvlJc w:val="left"/>
      <w:pPr>
        <w:ind w:left="2597" w:hanging="425"/>
      </w:pPr>
      <w:rPr>
        <w:rFonts w:hint="default"/>
        <w:lang w:val="ru-RU" w:eastAsia="ru-RU" w:bidi="ru-RU"/>
      </w:rPr>
    </w:lvl>
    <w:lvl w:ilvl="5" w:tentative="0">
      <w:start w:val="0"/>
      <w:numFmt w:val="bullet"/>
      <w:lvlText w:val="•"/>
      <w:lvlJc w:val="left"/>
      <w:pPr>
        <w:ind w:left="3296" w:hanging="425"/>
      </w:pPr>
      <w:rPr>
        <w:rFonts w:hint="default"/>
        <w:lang w:val="ru-RU" w:eastAsia="ru-RU" w:bidi="ru-RU"/>
      </w:rPr>
    </w:lvl>
    <w:lvl w:ilvl="6" w:tentative="0">
      <w:start w:val="0"/>
      <w:numFmt w:val="bullet"/>
      <w:lvlText w:val="•"/>
      <w:lvlJc w:val="left"/>
      <w:pPr>
        <w:ind w:left="3996" w:hanging="425"/>
      </w:pPr>
      <w:rPr>
        <w:rFonts w:hint="default"/>
        <w:lang w:val="ru-RU" w:eastAsia="ru-RU" w:bidi="ru-RU"/>
      </w:rPr>
    </w:lvl>
    <w:lvl w:ilvl="7" w:tentative="0">
      <w:start w:val="0"/>
      <w:numFmt w:val="bullet"/>
      <w:lvlText w:val="•"/>
      <w:lvlJc w:val="left"/>
      <w:pPr>
        <w:ind w:left="4695" w:hanging="425"/>
      </w:pPr>
      <w:rPr>
        <w:rFonts w:hint="default"/>
        <w:lang w:val="ru-RU" w:eastAsia="ru-RU" w:bidi="ru-RU"/>
      </w:rPr>
    </w:lvl>
    <w:lvl w:ilvl="8" w:tentative="0">
      <w:start w:val="0"/>
      <w:numFmt w:val="bullet"/>
      <w:lvlText w:val="•"/>
      <w:lvlJc w:val="left"/>
      <w:pPr>
        <w:ind w:left="5394" w:hanging="425"/>
      </w:pPr>
      <w:rPr>
        <w:rFonts w:hint="default"/>
        <w:lang w:val="ru-RU" w:eastAsia="ru-RU" w:bidi="ru-RU"/>
      </w:rPr>
    </w:lvl>
  </w:abstractNum>
  <w:abstractNum w:abstractNumId="9">
    <w:nsid w:val="2A8F537B"/>
    <w:multiLevelType w:val="multilevel"/>
    <w:tmpl w:val="2A8F537B"/>
    <w:lvl w:ilvl="0" w:tentative="0">
      <w:start w:val="1"/>
      <w:numFmt w:val="decimal"/>
      <w:lvlText w:val="%1)"/>
      <w:lvlJc w:val="left"/>
      <w:pPr>
        <w:ind w:left="313" w:hanging="425"/>
        <w:jc w:val="left"/>
      </w:pPr>
      <w:rPr>
        <w:rFonts w:hint="default" w:ascii="Times New Roman" w:hAnsi="Times New Roman" w:eastAsia="Times New Roman" w:cs="Times New Roman"/>
        <w:w w:val="100"/>
        <w:sz w:val="22"/>
        <w:szCs w:val="22"/>
        <w:lang w:val="ru-RU" w:eastAsia="ru-RU" w:bidi="ru-RU"/>
      </w:rPr>
    </w:lvl>
    <w:lvl w:ilvl="1" w:tentative="0">
      <w:start w:val="0"/>
      <w:numFmt w:val="bullet"/>
      <w:lvlText w:val="•"/>
      <w:lvlJc w:val="left"/>
      <w:pPr>
        <w:ind w:left="967" w:hanging="425"/>
      </w:pPr>
      <w:rPr>
        <w:rFonts w:hint="default"/>
        <w:lang w:val="ru-RU" w:eastAsia="ru-RU" w:bidi="ru-RU"/>
      </w:rPr>
    </w:lvl>
    <w:lvl w:ilvl="2" w:tentative="0">
      <w:start w:val="0"/>
      <w:numFmt w:val="bullet"/>
      <w:lvlText w:val="•"/>
      <w:lvlJc w:val="left"/>
      <w:pPr>
        <w:ind w:left="1614" w:hanging="425"/>
      </w:pPr>
      <w:rPr>
        <w:rFonts w:hint="default"/>
        <w:lang w:val="ru-RU" w:eastAsia="ru-RU" w:bidi="ru-RU"/>
      </w:rPr>
    </w:lvl>
    <w:lvl w:ilvl="3" w:tentative="0">
      <w:start w:val="0"/>
      <w:numFmt w:val="bullet"/>
      <w:lvlText w:val="•"/>
      <w:lvlJc w:val="left"/>
      <w:pPr>
        <w:ind w:left="2261" w:hanging="425"/>
      </w:pPr>
      <w:rPr>
        <w:rFonts w:hint="default"/>
        <w:lang w:val="ru-RU" w:eastAsia="ru-RU" w:bidi="ru-RU"/>
      </w:rPr>
    </w:lvl>
    <w:lvl w:ilvl="4" w:tentative="0">
      <w:start w:val="0"/>
      <w:numFmt w:val="bullet"/>
      <w:lvlText w:val="•"/>
      <w:lvlJc w:val="left"/>
      <w:pPr>
        <w:ind w:left="2909" w:hanging="425"/>
      </w:pPr>
      <w:rPr>
        <w:rFonts w:hint="default"/>
        <w:lang w:val="ru-RU" w:eastAsia="ru-RU" w:bidi="ru-RU"/>
      </w:rPr>
    </w:lvl>
    <w:lvl w:ilvl="5" w:tentative="0">
      <w:start w:val="0"/>
      <w:numFmt w:val="bullet"/>
      <w:lvlText w:val="•"/>
      <w:lvlJc w:val="left"/>
      <w:pPr>
        <w:ind w:left="3556" w:hanging="425"/>
      </w:pPr>
      <w:rPr>
        <w:rFonts w:hint="default"/>
        <w:lang w:val="ru-RU" w:eastAsia="ru-RU" w:bidi="ru-RU"/>
      </w:rPr>
    </w:lvl>
    <w:lvl w:ilvl="6" w:tentative="0">
      <w:start w:val="0"/>
      <w:numFmt w:val="bullet"/>
      <w:lvlText w:val="•"/>
      <w:lvlJc w:val="left"/>
      <w:pPr>
        <w:ind w:left="4203" w:hanging="425"/>
      </w:pPr>
      <w:rPr>
        <w:rFonts w:hint="default"/>
        <w:lang w:val="ru-RU" w:eastAsia="ru-RU" w:bidi="ru-RU"/>
      </w:rPr>
    </w:lvl>
    <w:lvl w:ilvl="7" w:tentative="0">
      <w:start w:val="0"/>
      <w:numFmt w:val="bullet"/>
      <w:lvlText w:val="•"/>
      <w:lvlJc w:val="left"/>
      <w:pPr>
        <w:ind w:left="4850" w:hanging="425"/>
      </w:pPr>
      <w:rPr>
        <w:rFonts w:hint="default"/>
        <w:lang w:val="ru-RU" w:eastAsia="ru-RU" w:bidi="ru-RU"/>
      </w:rPr>
    </w:lvl>
    <w:lvl w:ilvl="8" w:tentative="0">
      <w:start w:val="0"/>
      <w:numFmt w:val="bullet"/>
      <w:lvlText w:val="•"/>
      <w:lvlJc w:val="left"/>
      <w:pPr>
        <w:ind w:left="5498" w:hanging="425"/>
      </w:pPr>
      <w:rPr>
        <w:rFonts w:hint="default"/>
        <w:lang w:val="ru-RU" w:eastAsia="ru-RU" w:bidi="ru-RU"/>
      </w:rPr>
    </w:lvl>
  </w:abstractNum>
  <w:abstractNum w:abstractNumId="10">
    <w:nsid w:val="4D4DC07F"/>
    <w:multiLevelType w:val="multilevel"/>
    <w:tmpl w:val="4D4DC07F"/>
    <w:lvl w:ilvl="0" w:tentative="0">
      <w:start w:val="1"/>
      <w:numFmt w:val="decimal"/>
      <w:lvlText w:val="%1."/>
      <w:lvlJc w:val="left"/>
      <w:pPr>
        <w:ind w:left="313" w:hanging="281"/>
        <w:jc w:val="left"/>
      </w:pPr>
      <w:rPr>
        <w:rFonts w:hint="default" w:ascii="Times New Roman" w:hAnsi="Times New Roman" w:eastAsia="Times New Roman" w:cs="Times New Roman"/>
        <w:w w:val="100"/>
        <w:sz w:val="22"/>
        <w:szCs w:val="22"/>
        <w:lang w:val="ru-RU" w:eastAsia="ru-RU" w:bidi="ru-RU"/>
      </w:rPr>
    </w:lvl>
    <w:lvl w:ilvl="1" w:tentative="0">
      <w:start w:val="0"/>
      <w:numFmt w:val="bullet"/>
      <w:lvlText w:val="•"/>
      <w:lvlJc w:val="left"/>
      <w:pPr>
        <w:ind w:left="967" w:hanging="281"/>
      </w:pPr>
      <w:rPr>
        <w:rFonts w:hint="default"/>
        <w:lang w:val="ru-RU" w:eastAsia="ru-RU" w:bidi="ru-RU"/>
      </w:rPr>
    </w:lvl>
    <w:lvl w:ilvl="2" w:tentative="0">
      <w:start w:val="0"/>
      <w:numFmt w:val="bullet"/>
      <w:lvlText w:val="•"/>
      <w:lvlJc w:val="left"/>
      <w:pPr>
        <w:ind w:left="1614" w:hanging="281"/>
      </w:pPr>
      <w:rPr>
        <w:rFonts w:hint="default"/>
        <w:lang w:val="ru-RU" w:eastAsia="ru-RU" w:bidi="ru-RU"/>
      </w:rPr>
    </w:lvl>
    <w:lvl w:ilvl="3" w:tentative="0">
      <w:start w:val="0"/>
      <w:numFmt w:val="bullet"/>
      <w:lvlText w:val="•"/>
      <w:lvlJc w:val="left"/>
      <w:pPr>
        <w:ind w:left="2261" w:hanging="281"/>
      </w:pPr>
      <w:rPr>
        <w:rFonts w:hint="default"/>
        <w:lang w:val="ru-RU" w:eastAsia="ru-RU" w:bidi="ru-RU"/>
      </w:rPr>
    </w:lvl>
    <w:lvl w:ilvl="4" w:tentative="0">
      <w:start w:val="0"/>
      <w:numFmt w:val="bullet"/>
      <w:lvlText w:val="•"/>
      <w:lvlJc w:val="left"/>
      <w:pPr>
        <w:ind w:left="2909" w:hanging="281"/>
      </w:pPr>
      <w:rPr>
        <w:rFonts w:hint="default"/>
        <w:lang w:val="ru-RU" w:eastAsia="ru-RU" w:bidi="ru-RU"/>
      </w:rPr>
    </w:lvl>
    <w:lvl w:ilvl="5" w:tentative="0">
      <w:start w:val="0"/>
      <w:numFmt w:val="bullet"/>
      <w:lvlText w:val="•"/>
      <w:lvlJc w:val="left"/>
      <w:pPr>
        <w:ind w:left="3556" w:hanging="281"/>
      </w:pPr>
      <w:rPr>
        <w:rFonts w:hint="default"/>
        <w:lang w:val="ru-RU" w:eastAsia="ru-RU" w:bidi="ru-RU"/>
      </w:rPr>
    </w:lvl>
    <w:lvl w:ilvl="6" w:tentative="0">
      <w:start w:val="0"/>
      <w:numFmt w:val="bullet"/>
      <w:lvlText w:val="•"/>
      <w:lvlJc w:val="left"/>
      <w:pPr>
        <w:ind w:left="4203" w:hanging="281"/>
      </w:pPr>
      <w:rPr>
        <w:rFonts w:hint="default"/>
        <w:lang w:val="ru-RU" w:eastAsia="ru-RU" w:bidi="ru-RU"/>
      </w:rPr>
    </w:lvl>
    <w:lvl w:ilvl="7" w:tentative="0">
      <w:start w:val="0"/>
      <w:numFmt w:val="bullet"/>
      <w:lvlText w:val="•"/>
      <w:lvlJc w:val="left"/>
      <w:pPr>
        <w:ind w:left="4850" w:hanging="281"/>
      </w:pPr>
      <w:rPr>
        <w:rFonts w:hint="default"/>
        <w:lang w:val="ru-RU" w:eastAsia="ru-RU" w:bidi="ru-RU"/>
      </w:rPr>
    </w:lvl>
    <w:lvl w:ilvl="8" w:tentative="0">
      <w:start w:val="0"/>
      <w:numFmt w:val="bullet"/>
      <w:lvlText w:val="•"/>
      <w:lvlJc w:val="left"/>
      <w:pPr>
        <w:ind w:left="5498" w:hanging="281"/>
      </w:pPr>
      <w:rPr>
        <w:rFonts w:hint="default"/>
        <w:lang w:val="ru-RU" w:eastAsia="ru-RU" w:bidi="ru-RU"/>
      </w:rPr>
    </w:lvl>
  </w:abstractNum>
  <w:abstractNum w:abstractNumId="11">
    <w:nsid w:val="59ADCABA"/>
    <w:multiLevelType w:val="multilevel"/>
    <w:tmpl w:val="59ADCABA"/>
    <w:lvl w:ilvl="0" w:tentative="0">
      <w:start w:val="1"/>
      <w:numFmt w:val="decimal"/>
      <w:lvlText w:val="%1)"/>
      <w:lvlJc w:val="left"/>
      <w:pPr>
        <w:ind w:left="313" w:hanging="276"/>
        <w:jc w:val="left"/>
      </w:pPr>
      <w:rPr>
        <w:rFonts w:hint="default" w:ascii="Times New Roman" w:hAnsi="Times New Roman" w:eastAsia="Times New Roman" w:cs="Times New Roman"/>
        <w:w w:val="100"/>
        <w:sz w:val="22"/>
        <w:szCs w:val="22"/>
        <w:lang w:val="ru-RU" w:eastAsia="ru-RU" w:bidi="ru-RU"/>
      </w:rPr>
    </w:lvl>
    <w:lvl w:ilvl="1" w:tentative="0">
      <w:start w:val="0"/>
      <w:numFmt w:val="bullet"/>
      <w:lvlText w:val="•"/>
      <w:lvlJc w:val="left"/>
      <w:pPr>
        <w:ind w:left="967" w:hanging="276"/>
      </w:pPr>
      <w:rPr>
        <w:rFonts w:hint="default"/>
        <w:lang w:val="ru-RU" w:eastAsia="ru-RU" w:bidi="ru-RU"/>
      </w:rPr>
    </w:lvl>
    <w:lvl w:ilvl="2" w:tentative="0">
      <w:start w:val="0"/>
      <w:numFmt w:val="bullet"/>
      <w:lvlText w:val="•"/>
      <w:lvlJc w:val="left"/>
      <w:pPr>
        <w:ind w:left="1614" w:hanging="276"/>
      </w:pPr>
      <w:rPr>
        <w:rFonts w:hint="default"/>
        <w:lang w:val="ru-RU" w:eastAsia="ru-RU" w:bidi="ru-RU"/>
      </w:rPr>
    </w:lvl>
    <w:lvl w:ilvl="3" w:tentative="0">
      <w:start w:val="0"/>
      <w:numFmt w:val="bullet"/>
      <w:lvlText w:val="•"/>
      <w:lvlJc w:val="left"/>
      <w:pPr>
        <w:ind w:left="2261" w:hanging="276"/>
      </w:pPr>
      <w:rPr>
        <w:rFonts w:hint="default"/>
        <w:lang w:val="ru-RU" w:eastAsia="ru-RU" w:bidi="ru-RU"/>
      </w:rPr>
    </w:lvl>
    <w:lvl w:ilvl="4" w:tentative="0">
      <w:start w:val="0"/>
      <w:numFmt w:val="bullet"/>
      <w:lvlText w:val="•"/>
      <w:lvlJc w:val="left"/>
      <w:pPr>
        <w:ind w:left="2909" w:hanging="276"/>
      </w:pPr>
      <w:rPr>
        <w:rFonts w:hint="default"/>
        <w:lang w:val="ru-RU" w:eastAsia="ru-RU" w:bidi="ru-RU"/>
      </w:rPr>
    </w:lvl>
    <w:lvl w:ilvl="5" w:tentative="0">
      <w:start w:val="0"/>
      <w:numFmt w:val="bullet"/>
      <w:lvlText w:val="•"/>
      <w:lvlJc w:val="left"/>
      <w:pPr>
        <w:ind w:left="3556" w:hanging="276"/>
      </w:pPr>
      <w:rPr>
        <w:rFonts w:hint="default"/>
        <w:lang w:val="ru-RU" w:eastAsia="ru-RU" w:bidi="ru-RU"/>
      </w:rPr>
    </w:lvl>
    <w:lvl w:ilvl="6" w:tentative="0">
      <w:start w:val="0"/>
      <w:numFmt w:val="bullet"/>
      <w:lvlText w:val="•"/>
      <w:lvlJc w:val="left"/>
      <w:pPr>
        <w:ind w:left="4203" w:hanging="276"/>
      </w:pPr>
      <w:rPr>
        <w:rFonts w:hint="default"/>
        <w:lang w:val="ru-RU" w:eastAsia="ru-RU" w:bidi="ru-RU"/>
      </w:rPr>
    </w:lvl>
    <w:lvl w:ilvl="7" w:tentative="0">
      <w:start w:val="0"/>
      <w:numFmt w:val="bullet"/>
      <w:lvlText w:val="•"/>
      <w:lvlJc w:val="left"/>
      <w:pPr>
        <w:ind w:left="4850" w:hanging="276"/>
      </w:pPr>
      <w:rPr>
        <w:rFonts w:hint="default"/>
        <w:lang w:val="ru-RU" w:eastAsia="ru-RU" w:bidi="ru-RU"/>
      </w:rPr>
    </w:lvl>
    <w:lvl w:ilvl="8" w:tentative="0">
      <w:start w:val="0"/>
      <w:numFmt w:val="bullet"/>
      <w:lvlText w:val="•"/>
      <w:lvlJc w:val="left"/>
      <w:pPr>
        <w:ind w:left="5498" w:hanging="276"/>
      </w:pPr>
      <w:rPr>
        <w:rFonts w:hint="default"/>
        <w:lang w:val="ru-RU" w:eastAsia="ru-RU" w:bidi="ru-RU"/>
      </w:rPr>
    </w:lvl>
  </w:abstractNum>
  <w:abstractNum w:abstractNumId="12">
    <w:nsid w:val="72183CF9"/>
    <w:multiLevelType w:val="multilevel"/>
    <w:tmpl w:val="72183CF9"/>
    <w:lvl w:ilvl="0" w:tentative="0">
      <w:start w:val="1"/>
      <w:numFmt w:val="decimal"/>
      <w:lvlText w:val="%1)"/>
      <w:lvlJc w:val="left"/>
      <w:pPr>
        <w:ind w:left="313" w:hanging="286"/>
        <w:jc w:val="left"/>
      </w:pPr>
      <w:rPr>
        <w:rFonts w:hint="default" w:ascii="Times New Roman" w:hAnsi="Times New Roman" w:eastAsia="Times New Roman" w:cs="Times New Roman"/>
        <w:w w:val="100"/>
        <w:sz w:val="22"/>
        <w:szCs w:val="22"/>
        <w:lang w:val="ru-RU" w:eastAsia="ru-RU" w:bidi="ru-RU"/>
      </w:rPr>
    </w:lvl>
    <w:lvl w:ilvl="1" w:tentative="0">
      <w:start w:val="0"/>
      <w:numFmt w:val="bullet"/>
      <w:lvlText w:val="•"/>
      <w:lvlJc w:val="left"/>
      <w:pPr>
        <w:ind w:left="967" w:hanging="286"/>
      </w:pPr>
      <w:rPr>
        <w:rFonts w:hint="default"/>
        <w:lang w:val="ru-RU" w:eastAsia="ru-RU" w:bidi="ru-RU"/>
      </w:rPr>
    </w:lvl>
    <w:lvl w:ilvl="2" w:tentative="0">
      <w:start w:val="0"/>
      <w:numFmt w:val="bullet"/>
      <w:lvlText w:val="•"/>
      <w:lvlJc w:val="left"/>
      <w:pPr>
        <w:ind w:left="1614" w:hanging="286"/>
      </w:pPr>
      <w:rPr>
        <w:rFonts w:hint="default"/>
        <w:lang w:val="ru-RU" w:eastAsia="ru-RU" w:bidi="ru-RU"/>
      </w:rPr>
    </w:lvl>
    <w:lvl w:ilvl="3" w:tentative="0">
      <w:start w:val="0"/>
      <w:numFmt w:val="bullet"/>
      <w:lvlText w:val="•"/>
      <w:lvlJc w:val="left"/>
      <w:pPr>
        <w:ind w:left="2261" w:hanging="286"/>
      </w:pPr>
      <w:rPr>
        <w:rFonts w:hint="default"/>
        <w:lang w:val="ru-RU" w:eastAsia="ru-RU" w:bidi="ru-RU"/>
      </w:rPr>
    </w:lvl>
    <w:lvl w:ilvl="4" w:tentative="0">
      <w:start w:val="0"/>
      <w:numFmt w:val="bullet"/>
      <w:lvlText w:val="•"/>
      <w:lvlJc w:val="left"/>
      <w:pPr>
        <w:ind w:left="2909" w:hanging="286"/>
      </w:pPr>
      <w:rPr>
        <w:rFonts w:hint="default"/>
        <w:lang w:val="ru-RU" w:eastAsia="ru-RU" w:bidi="ru-RU"/>
      </w:rPr>
    </w:lvl>
    <w:lvl w:ilvl="5" w:tentative="0">
      <w:start w:val="0"/>
      <w:numFmt w:val="bullet"/>
      <w:lvlText w:val="•"/>
      <w:lvlJc w:val="left"/>
      <w:pPr>
        <w:ind w:left="3556" w:hanging="286"/>
      </w:pPr>
      <w:rPr>
        <w:rFonts w:hint="default"/>
        <w:lang w:val="ru-RU" w:eastAsia="ru-RU" w:bidi="ru-RU"/>
      </w:rPr>
    </w:lvl>
    <w:lvl w:ilvl="6" w:tentative="0">
      <w:start w:val="0"/>
      <w:numFmt w:val="bullet"/>
      <w:lvlText w:val="•"/>
      <w:lvlJc w:val="left"/>
      <w:pPr>
        <w:ind w:left="4203" w:hanging="286"/>
      </w:pPr>
      <w:rPr>
        <w:rFonts w:hint="default"/>
        <w:lang w:val="ru-RU" w:eastAsia="ru-RU" w:bidi="ru-RU"/>
      </w:rPr>
    </w:lvl>
    <w:lvl w:ilvl="7" w:tentative="0">
      <w:start w:val="0"/>
      <w:numFmt w:val="bullet"/>
      <w:lvlText w:val="•"/>
      <w:lvlJc w:val="left"/>
      <w:pPr>
        <w:ind w:left="4850" w:hanging="286"/>
      </w:pPr>
      <w:rPr>
        <w:rFonts w:hint="default"/>
        <w:lang w:val="ru-RU" w:eastAsia="ru-RU" w:bidi="ru-RU"/>
      </w:rPr>
    </w:lvl>
    <w:lvl w:ilvl="8" w:tentative="0">
      <w:start w:val="0"/>
      <w:numFmt w:val="bullet"/>
      <w:lvlText w:val="•"/>
      <w:lvlJc w:val="left"/>
      <w:pPr>
        <w:ind w:left="5498" w:hanging="286"/>
      </w:pPr>
      <w:rPr>
        <w:rFonts w:hint="default"/>
        <w:lang w:val="ru-RU" w:eastAsia="ru-RU" w:bidi="ru-RU"/>
      </w:rPr>
    </w:lvl>
  </w:abstractNum>
  <w:num w:numId="1">
    <w:abstractNumId w:val="5"/>
  </w:num>
  <w:num w:numId="2">
    <w:abstractNumId w:val="4"/>
  </w:num>
  <w:num w:numId="3">
    <w:abstractNumId w:val="11"/>
  </w:num>
  <w:num w:numId="4">
    <w:abstractNumId w:val="2"/>
  </w:num>
  <w:num w:numId="5">
    <w:abstractNumId w:val="1"/>
  </w:num>
  <w:num w:numId="6">
    <w:abstractNumId w:val="7"/>
  </w:num>
  <w:num w:numId="7">
    <w:abstractNumId w:val="8"/>
  </w:num>
  <w:num w:numId="8">
    <w:abstractNumId w:val="12"/>
  </w:num>
  <w:num w:numId="9">
    <w:abstractNumId w:val="6"/>
  </w:num>
  <w:num w:numId="10">
    <w:abstractNumId w:val="0"/>
  </w:num>
  <w:num w:numId="11">
    <w:abstractNumId w:val="9"/>
  </w:num>
  <w:num w:numId="12">
    <w:abstractNumId w:val="3"/>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compatSetting w:name="compatibilityMode" w:uri="http://schemas.microsoft.com/office/word" w:val="12"/>
  </w:compat>
  <w:rsids>
    <w:rsidRoot w:val="00000000"/>
    <w:rsid w:val="019B2E8D"/>
    <w:rsid w:val="022E39BA"/>
    <w:rsid w:val="046060D6"/>
    <w:rsid w:val="06A9100E"/>
    <w:rsid w:val="09E51DB2"/>
    <w:rsid w:val="09ED0C0F"/>
    <w:rsid w:val="0E490652"/>
    <w:rsid w:val="0F1C46D2"/>
    <w:rsid w:val="0FA05002"/>
    <w:rsid w:val="105E3F97"/>
    <w:rsid w:val="107C56FA"/>
    <w:rsid w:val="11623C94"/>
    <w:rsid w:val="149E7AC5"/>
    <w:rsid w:val="14A226B8"/>
    <w:rsid w:val="159A43D2"/>
    <w:rsid w:val="15A417C9"/>
    <w:rsid w:val="17E359D4"/>
    <w:rsid w:val="1833287B"/>
    <w:rsid w:val="19C86EC3"/>
    <w:rsid w:val="1B670DEA"/>
    <w:rsid w:val="1C93204D"/>
    <w:rsid w:val="1D42526D"/>
    <w:rsid w:val="1DB94C31"/>
    <w:rsid w:val="2010038D"/>
    <w:rsid w:val="20980378"/>
    <w:rsid w:val="20CD1EA1"/>
    <w:rsid w:val="20D31F11"/>
    <w:rsid w:val="23B33F6D"/>
    <w:rsid w:val="241B577B"/>
    <w:rsid w:val="261C520E"/>
    <w:rsid w:val="271E4240"/>
    <w:rsid w:val="28604916"/>
    <w:rsid w:val="28936D2D"/>
    <w:rsid w:val="2A5F5DA3"/>
    <w:rsid w:val="2A922CE3"/>
    <w:rsid w:val="2AE72640"/>
    <w:rsid w:val="2D8A5A52"/>
    <w:rsid w:val="2DBF6E17"/>
    <w:rsid w:val="302C56F9"/>
    <w:rsid w:val="312C07F6"/>
    <w:rsid w:val="33FE3DE5"/>
    <w:rsid w:val="34DD3D3B"/>
    <w:rsid w:val="34E82B34"/>
    <w:rsid w:val="34E87FBC"/>
    <w:rsid w:val="34F04A86"/>
    <w:rsid w:val="36055906"/>
    <w:rsid w:val="37EE39D4"/>
    <w:rsid w:val="3CFE1603"/>
    <w:rsid w:val="3FDF1839"/>
    <w:rsid w:val="415147CB"/>
    <w:rsid w:val="41716F0C"/>
    <w:rsid w:val="41E15D0A"/>
    <w:rsid w:val="421F2966"/>
    <w:rsid w:val="42DE08A1"/>
    <w:rsid w:val="43271B29"/>
    <w:rsid w:val="43C67740"/>
    <w:rsid w:val="45DA03CE"/>
    <w:rsid w:val="463B35F8"/>
    <w:rsid w:val="467A48AC"/>
    <w:rsid w:val="491F1B57"/>
    <w:rsid w:val="4948581C"/>
    <w:rsid w:val="4A076807"/>
    <w:rsid w:val="4A1B7AC2"/>
    <w:rsid w:val="4F18321B"/>
    <w:rsid w:val="4F5C444B"/>
    <w:rsid w:val="50164EEC"/>
    <w:rsid w:val="506F4D72"/>
    <w:rsid w:val="50A11120"/>
    <w:rsid w:val="53897591"/>
    <w:rsid w:val="56417F10"/>
    <w:rsid w:val="57BF7522"/>
    <w:rsid w:val="57DE7F79"/>
    <w:rsid w:val="5E5961BE"/>
    <w:rsid w:val="5EE76099"/>
    <w:rsid w:val="62672781"/>
    <w:rsid w:val="631C6F11"/>
    <w:rsid w:val="63DB6D62"/>
    <w:rsid w:val="64826041"/>
    <w:rsid w:val="64D4579B"/>
    <w:rsid w:val="68190C35"/>
    <w:rsid w:val="6A7B1FA6"/>
    <w:rsid w:val="6B1C2358"/>
    <w:rsid w:val="6C883C35"/>
    <w:rsid w:val="6DAA347B"/>
    <w:rsid w:val="6DBD464E"/>
    <w:rsid w:val="705B6346"/>
    <w:rsid w:val="713272A3"/>
    <w:rsid w:val="71631CF8"/>
    <w:rsid w:val="72220A92"/>
    <w:rsid w:val="73095D70"/>
    <w:rsid w:val="7395185E"/>
    <w:rsid w:val="739D2CD8"/>
    <w:rsid w:val="75E56635"/>
    <w:rsid w:val="77A27783"/>
    <w:rsid w:val="77E153A8"/>
    <w:rsid w:val="78A256C7"/>
    <w:rsid w:val="79DC6778"/>
    <w:rsid w:val="7A7C5244"/>
    <w:rsid w:val="7CDA333C"/>
    <w:rsid w:val="7DB74CBC"/>
    <w:rsid w:val="7EF33C0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List Paragraph"/>
  </w:latentStyles>
  <w:style w:type="paragraph" w:default="1" w:styleId="1">
    <w:name w:val="Normal"/>
    <w:qFormat/>
    <w:uiPriority w:val="1"/>
    <w:pPr>
      <w:widowControl w:val="0"/>
      <w:autoSpaceDE w:val="0"/>
      <w:autoSpaceDN w:val="0"/>
      <w:spacing w:before="0" w:after="0" w:line="240" w:lineRule="auto"/>
      <w:ind w:left="0" w:right="0"/>
      <w:jc w:val="left"/>
    </w:pPr>
    <w:rPr>
      <w:rFonts w:ascii="Times New Roman" w:hAnsi="Times New Roman" w:eastAsia="Times New Roman" w:cs="Times New Roman"/>
      <w:sz w:val="22"/>
      <w:szCs w:val="22"/>
      <w:lang w:val="ru-RU" w:eastAsia="ru-RU" w:bidi="ru-RU"/>
    </w:rPr>
  </w:style>
  <w:style w:type="paragraph" w:styleId="2">
    <w:name w:val="heading 1"/>
    <w:basedOn w:val="1"/>
    <w:next w:val="1"/>
    <w:qFormat/>
    <w:uiPriority w:val="1"/>
    <w:pPr>
      <w:spacing w:before="65"/>
      <w:ind w:left="509"/>
      <w:outlineLvl w:val="1"/>
    </w:pPr>
    <w:rPr>
      <w:rFonts w:ascii="Times New Roman" w:hAnsi="Times New Roman" w:eastAsia="Times New Roman" w:cs="Times New Roman"/>
      <w:b/>
      <w:bCs/>
      <w:sz w:val="22"/>
      <w:szCs w:val="22"/>
      <w:lang w:val="ru-RU" w:eastAsia="ru-RU" w:bidi="ru-RU"/>
    </w:rPr>
  </w:style>
  <w:style w:type="character" w:default="1" w:styleId="6">
    <w:name w:val="Default Paragraph Font"/>
    <w:semiHidden/>
    <w:unhideWhenUsed/>
    <w:uiPriority w:val="1"/>
  </w:style>
  <w:style w:type="table" w:default="1" w:styleId="7">
    <w:name w:val="Normal Table"/>
    <w:semiHidden/>
    <w:uiPriority w:val="0"/>
    <w:tblPr>
      <w:tblCellMar>
        <w:top w:w="0" w:type="dxa"/>
        <w:left w:w="108" w:type="dxa"/>
        <w:bottom w:w="0" w:type="dxa"/>
        <w:right w:w="108" w:type="dxa"/>
      </w:tblCellMar>
    </w:tblPr>
  </w:style>
  <w:style w:type="paragraph" w:styleId="3">
    <w:name w:val="header"/>
    <w:basedOn w:val="1"/>
    <w:uiPriority w:val="0"/>
    <w:pPr>
      <w:tabs>
        <w:tab w:val="center" w:pos="4153"/>
        <w:tab w:val="right" w:pos="8306"/>
      </w:tabs>
    </w:pPr>
  </w:style>
  <w:style w:type="paragraph" w:styleId="4">
    <w:name w:val="Body Text"/>
    <w:basedOn w:val="1"/>
    <w:qFormat/>
    <w:uiPriority w:val="1"/>
    <w:rPr>
      <w:rFonts w:ascii="Times New Roman" w:hAnsi="Times New Roman" w:eastAsia="Times New Roman" w:cs="Times New Roman"/>
      <w:sz w:val="22"/>
      <w:szCs w:val="22"/>
      <w:lang w:val="ru-RU" w:eastAsia="ru-RU" w:bidi="ru-RU"/>
    </w:rPr>
  </w:style>
  <w:style w:type="paragraph" w:styleId="5">
    <w:name w:val="Title"/>
    <w:basedOn w:val="1"/>
    <w:qFormat/>
    <w:uiPriority w:val="1"/>
    <w:pPr>
      <w:ind w:left="915" w:right="954"/>
      <w:jc w:val="center"/>
    </w:pPr>
    <w:rPr>
      <w:rFonts w:ascii="Times New Roman" w:hAnsi="Times New Roman" w:eastAsia="Times New Roman" w:cs="Times New Roman"/>
      <w:b/>
      <w:bCs/>
      <w:sz w:val="28"/>
      <w:szCs w:val="28"/>
      <w:lang w:val="ru-RU" w:eastAsia="ru-RU" w:bidi="ru-RU"/>
    </w:rPr>
  </w:style>
  <w:style w:type="table" w:customStyle="1" w:styleId="8">
    <w:name w:val="Table Normal"/>
    <w:semiHidden/>
    <w:unhideWhenUsed/>
    <w:qFormat/>
    <w:uiPriority w:val="2"/>
    <w:tblPr>
      <w:tblCellMar>
        <w:top w:w="0" w:type="dxa"/>
        <w:left w:w="0" w:type="dxa"/>
        <w:bottom w:w="0" w:type="dxa"/>
        <w:right w:w="0" w:type="dxa"/>
      </w:tblCellMar>
    </w:tblPr>
  </w:style>
  <w:style w:type="paragraph" w:styleId="9">
    <w:name w:val="List Paragraph"/>
    <w:basedOn w:val="1"/>
    <w:qFormat/>
    <w:uiPriority w:val="1"/>
    <w:pPr>
      <w:ind w:left="313" w:firstLine="708"/>
      <w:jc w:val="both"/>
    </w:pPr>
    <w:rPr>
      <w:rFonts w:ascii="Times New Roman" w:hAnsi="Times New Roman" w:eastAsia="Times New Roman" w:cs="Times New Roman"/>
      <w:lang w:val="ru-RU" w:eastAsia="ru-RU" w:bidi="ru-RU"/>
    </w:rPr>
  </w:style>
  <w:style w:type="paragraph" w:customStyle="1" w:styleId="10">
    <w:name w:val="Table Paragraph"/>
    <w:basedOn w:val="1"/>
    <w:qFormat/>
    <w:uiPriority w:val="1"/>
    <w:rPr>
      <w:rFonts w:ascii="Times New Roman" w:hAnsi="Times New Roman" w:eastAsia="Times New Roman" w:cs="Times New Roman"/>
      <w:lang w:val="ru-RU" w:eastAsia="ru-RU" w:bidi="ru-RU"/>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29</TotalTime>
  <ScaleCrop>false</ScaleCrop>
  <LinksUpToDate>false</LinksUpToDate>
  <Application>WPS Office_11.2.0.9255_F1E327BC-269C-435d-A152-05C5408002CA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2020-03-23T05:35:00Z</dcterms:created>
  <dc:creator>Алексей</dc:creator>
  <cp:lastModifiedBy>1</cp:lastModifiedBy>
  <dcterms:modified xsi:type="dcterms:W3CDTF">2020-04-15T14:49:34Z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2015-12-04T00:00:00Z</vt:filetime>
  </property>
  <property fmtid="{D5CDD505-2E9C-101B-9397-08002B2CF9AE}" pid="3" name="Creator">
    <vt:lpwstr>Microsoft® Word 2010</vt:lpwstr>
  </property>
  <property fmtid="{D5CDD505-2E9C-101B-9397-08002B2CF9AE}" pid="4" name="LastSaved">
    <vt:filetime>2020-03-23T00:00:00Z</vt:filetime>
  </property>
  <property fmtid="{D5CDD505-2E9C-101B-9397-08002B2CF9AE}" pid="5" name="KSOProductBuildVer">
    <vt:lpwstr>1049-11.2.0.9255</vt:lpwstr>
  </property>
</Properties>
</file>